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120"/>
        <w:ind w:left="2376" w:right="2494"/>
        <w:jc w:val="center"/>
        <w:rPr>
          <w:rFonts w:hint="eastAsia" w:ascii="黑体" w:eastAsia="黑体"/>
        </w:rPr>
      </w:pPr>
      <w:r>
        <w:rPr>
          <w:rFonts w:hint="eastAsia" w:ascii="黑体" w:eastAsia="黑体"/>
        </w:rPr>
        <w:t>服装设计与工艺专业人才培养方案</w:t>
      </w:r>
    </w:p>
    <w:p>
      <w:pPr>
        <w:pStyle w:val="4"/>
        <w:ind w:left="0"/>
        <w:rPr>
          <w:rFonts w:ascii="黑体"/>
          <w:sz w:val="32"/>
        </w:rPr>
      </w:pPr>
    </w:p>
    <w:p>
      <w:pPr>
        <w:pStyle w:val="4"/>
        <w:spacing w:before="256"/>
        <w:rPr>
          <w:rFonts w:hint="eastAsia" w:ascii="黑体" w:eastAsia="黑体"/>
        </w:rPr>
      </w:pPr>
      <w:r>
        <w:rPr>
          <w:rFonts w:hint="eastAsia" w:ascii="黑体" w:eastAsia="黑体"/>
        </w:rPr>
        <w:t>一、专业名称及代码</w:t>
      </w:r>
    </w:p>
    <w:p>
      <w:pPr>
        <w:pStyle w:val="4"/>
        <w:spacing w:before="165" w:line="369" w:lineRule="auto"/>
        <w:ind w:right="6228"/>
        <w:rPr>
          <w:rFonts w:hint="default" w:ascii="Times New Roman" w:eastAsia="宋体"/>
          <w:lang w:val="en-US" w:eastAsia="zh-CN"/>
        </w:rPr>
      </w:pPr>
      <w:r>
        <w:t>专业名称：服装设计与工艺专业代码：</w:t>
      </w:r>
      <w:r>
        <w:rPr>
          <w:rFonts w:hint="eastAsia" w:ascii="Times New Roman"/>
          <w:lang w:val="en-US" w:eastAsia="zh-CN"/>
        </w:rPr>
        <w:t>480402</w:t>
      </w:r>
    </w:p>
    <w:p>
      <w:pPr>
        <w:pStyle w:val="4"/>
        <w:spacing w:line="305" w:lineRule="exact"/>
        <w:rPr>
          <w:rFonts w:hint="eastAsia" w:ascii="黑体" w:eastAsia="黑体"/>
        </w:rPr>
      </w:pPr>
      <w:r>
        <w:rPr>
          <w:rFonts w:hint="eastAsia" w:ascii="黑体" w:eastAsia="黑体"/>
        </w:rPr>
        <w:t>二、入学要求</w:t>
      </w:r>
    </w:p>
    <w:p>
      <w:pPr>
        <w:pStyle w:val="4"/>
        <w:spacing w:before="165"/>
      </w:pPr>
      <w:r>
        <w:t>本专业招收高中毕业生及同等学历者。</w:t>
      </w:r>
    </w:p>
    <w:p>
      <w:pPr>
        <w:pStyle w:val="4"/>
        <w:spacing w:before="166"/>
        <w:rPr>
          <w:rFonts w:hint="eastAsia" w:ascii="黑体" w:eastAsia="黑体"/>
        </w:rPr>
      </w:pPr>
      <w:r>
        <w:rPr>
          <w:rFonts w:hint="eastAsia" w:ascii="黑体" w:eastAsia="黑体"/>
        </w:rPr>
        <w:t>三、修业年限</w:t>
      </w:r>
    </w:p>
    <w:p>
      <w:pPr>
        <w:pStyle w:val="4"/>
        <w:spacing w:before="165"/>
      </w:pPr>
      <w:r>
        <w:t xml:space="preserve">基本学制为 </w:t>
      </w:r>
      <w:r>
        <w:rPr>
          <w:rFonts w:ascii="Times New Roman" w:eastAsia="Times New Roman"/>
        </w:rPr>
        <w:t xml:space="preserve">3 </w:t>
      </w:r>
      <w:r>
        <w:t xml:space="preserve">年。实行学分制，弹性学制为 </w:t>
      </w:r>
      <w:r>
        <w:rPr>
          <w:rFonts w:ascii="Times New Roman" w:eastAsia="Times New Roman"/>
        </w:rPr>
        <w:t xml:space="preserve">2-5 </w:t>
      </w:r>
      <w:r>
        <w:t>年。</w:t>
      </w:r>
    </w:p>
    <w:p>
      <w:pPr>
        <w:pStyle w:val="4"/>
        <w:spacing w:before="164"/>
        <w:rPr>
          <w:rFonts w:hint="eastAsia" w:ascii="黑体" w:eastAsia="黑体"/>
        </w:rPr>
      </w:pPr>
      <w:r>
        <w:rPr>
          <w:rFonts w:hint="eastAsia" w:ascii="黑体" w:eastAsia="黑体"/>
        </w:rPr>
        <w:t>四、职业面向</w:t>
      </w:r>
    </w:p>
    <w:p>
      <w:pPr>
        <w:pStyle w:val="4"/>
        <w:spacing w:before="165" w:line="369" w:lineRule="auto"/>
        <w:ind w:left="115" w:right="235" w:firstLine="480"/>
      </w:pPr>
      <w:r>
        <w:t>本专业毕业生主要面向各类服装企业，能运用先进科学技术从事服装设计、新产品开发、服装生产、技术管理、服装营销、陈列等方面的工作岗位。</w:t>
      </w:r>
    </w:p>
    <w:p>
      <w:pPr>
        <w:pStyle w:val="4"/>
        <w:spacing w:line="306" w:lineRule="exact"/>
        <w:rPr>
          <w:rFonts w:hint="eastAsia" w:ascii="黑体" w:eastAsia="黑体"/>
        </w:rPr>
      </w:pPr>
      <w:r>
        <w:rPr>
          <w:rFonts w:hint="eastAsia" w:ascii="黑体" w:eastAsia="黑体"/>
        </w:rPr>
        <w:t>五、培养目标与培养规格</w:t>
      </w:r>
    </w:p>
    <w:p>
      <w:pPr>
        <w:pStyle w:val="4"/>
        <w:spacing w:before="164"/>
      </w:pPr>
      <w:r>
        <w:t>（一）培养目标</w:t>
      </w:r>
    </w:p>
    <w:p>
      <w:pPr>
        <w:pStyle w:val="4"/>
        <w:spacing w:before="166" w:line="369" w:lineRule="auto"/>
        <w:ind w:left="115" w:right="235" w:firstLine="480"/>
        <w:jc w:val="both"/>
      </w:pPr>
      <w:r>
        <w:t>坚持党的教育方针和</w:t>
      </w:r>
      <w:r>
        <w:rPr>
          <w:rFonts w:ascii="Times New Roman" w:hAnsi="Times New Roman" w:eastAsia="Times New Roman"/>
        </w:rPr>
        <w:t>“</w:t>
      </w:r>
      <w:r>
        <w:t>立德树人</w:t>
      </w:r>
      <w:r>
        <w:rPr>
          <w:rFonts w:ascii="Times New Roman" w:hAnsi="Times New Roman" w:eastAsia="Times New Roman"/>
        </w:rPr>
        <w:t>”</w:t>
      </w:r>
      <w:r>
        <w:t>根本任务，培养德、智、体、美、劳全面发展，面向服装行业发展需求，从事服装设计、制板、推板、生产、管理、经营等一线工作，能应用所学服装专业知识，解决从服装开发到市场的实际问题，并具有较强的学习能力、交流能力、实践能力和国际视野、创新精神和职业素养</w:t>
      </w:r>
      <w:r>
        <w:rPr>
          <w:rFonts w:ascii="Times New Roman" w:hAnsi="Times New Roman" w:eastAsia="Times New Roman"/>
        </w:rPr>
        <w:t>“</w:t>
      </w:r>
      <w:r>
        <w:t>德技并修</w:t>
      </w:r>
      <w:r>
        <w:rPr>
          <w:rFonts w:ascii="Times New Roman" w:hAnsi="Times New Roman" w:eastAsia="Times New Roman"/>
        </w:rPr>
        <w:t>”</w:t>
      </w:r>
      <w:r>
        <w:t>的杰出技术技能人才。</w:t>
      </w:r>
    </w:p>
    <w:p>
      <w:pPr>
        <w:pStyle w:val="4"/>
        <w:spacing w:line="303" w:lineRule="exact"/>
      </w:pPr>
      <w:r>
        <w:t>（二）培养规格</w:t>
      </w:r>
    </w:p>
    <w:p>
      <w:pPr>
        <w:pStyle w:val="8"/>
        <w:numPr>
          <w:ilvl w:val="0"/>
          <w:numId w:val="1"/>
        </w:numPr>
        <w:tabs>
          <w:tab w:val="left" w:pos="1197"/>
        </w:tabs>
        <w:spacing w:before="165" w:after="0" w:line="240" w:lineRule="auto"/>
        <w:ind w:left="1197" w:right="0" w:hanging="602"/>
        <w:jc w:val="left"/>
        <w:rPr>
          <w:sz w:val="24"/>
        </w:rPr>
      </w:pPr>
      <w:r>
        <w:rPr>
          <w:sz w:val="24"/>
        </w:rPr>
        <w:t>毕业生素质要求</w:t>
      </w:r>
    </w:p>
    <w:p>
      <w:pPr>
        <w:pStyle w:val="4"/>
        <w:spacing w:before="6"/>
        <w:ind w:left="0"/>
        <w:rPr>
          <w:sz w:val="6"/>
        </w:rPr>
      </w:pPr>
    </w:p>
    <w:tbl>
      <w:tblPr>
        <w:tblStyle w:val="5"/>
        <w:tblW w:w="0" w:type="auto"/>
        <w:tblInd w:w="124"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144"/>
        <w:gridCol w:w="5936"/>
        <w:gridCol w:w="227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6" w:hRule="atLeast"/>
        </w:trPr>
        <w:tc>
          <w:tcPr>
            <w:tcW w:w="1144" w:type="dxa"/>
            <w:tcBorders>
              <w:bottom w:val="single" w:color="000000" w:sz="4" w:space="0"/>
              <w:right w:val="single" w:color="000000" w:sz="4" w:space="0"/>
            </w:tcBorders>
          </w:tcPr>
          <w:p>
            <w:pPr>
              <w:pStyle w:val="9"/>
              <w:spacing w:before="63"/>
              <w:ind w:left="57"/>
              <w:rPr>
                <w:sz w:val="21"/>
              </w:rPr>
            </w:pPr>
            <w:r>
              <w:rPr>
                <w:sz w:val="21"/>
              </w:rPr>
              <w:t>素质名称</w:t>
            </w:r>
          </w:p>
        </w:tc>
        <w:tc>
          <w:tcPr>
            <w:tcW w:w="5936" w:type="dxa"/>
            <w:tcBorders>
              <w:left w:val="single" w:color="000000" w:sz="4" w:space="0"/>
              <w:bottom w:val="single" w:color="000000" w:sz="4" w:space="0"/>
              <w:right w:val="single" w:color="000000" w:sz="4" w:space="0"/>
            </w:tcBorders>
          </w:tcPr>
          <w:p>
            <w:pPr>
              <w:pStyle w:val="9"/>
              <w:tabs>
                <w:tab w:val="left" w:pos="441"/>
                <w:tab w:val="left" w:pos="861"/>
                <w:tab w:val="left" w:pos="1280"/>
              </w:tabs>
              <w:spacing w:before="63"/>
              <w:ind w:left="20"/>
              <w:jc w:val="center"/>
              <w:rPr>
                <w:sz w:val="21"/>
              </w:rPr>
            </w:pPr>
            <w:r>
              <w:rPr>
                <w:sz w:val="21"/>
              </w:rPr>
              <w:t>内</w:t>
            </w:r>
            <w:r>
              <w:rPr>
                <w:sz w:val="21"/>
              </w:rPr>
              <w:tab/>
            </w:r>
            <w:r>
              <w:rPr>
                <w:sz w:val="21"/>
              </w:rPr>
              <w:t>涵</w:t>
            </w:r>
            <w:r>
              <w:rPr>
                <w:sz w:val="21"/>
              </w:rPr>
              <w:tab/>
            </w:r>
            <w:r>
              <w:rPr>
                <w:sz w:val="21"/>
              </w:rPr>
              <w:t>要</w:t>
            </w:r>
            <w:r>
              <w:rPr>
                <w:sz w:val="21"/>
              </w:rPr>
              <w:tab/>
            </w:r>
            <w:r>
              <w:rPr>
                <w:sz w:val="21"/>
              </w:rPr>
              <w:t>求</w:t>
            </w:r>
          </w:p>
        </w:tc>
        <w:tc>
          <w:tcPr>
            <w:tcW w:w="2278" w:type="dxa"/>
            <w:tcBorders>
              <w:left w:val="single" w:color="000000" w:sz="4" w:space="0"/>
              <w:bottom w:val="single" w:color="000000" w:sz="4" w:space="0"/>
            </w:tcBorders>
          </w:tcPr>
          <w:p>
            <w:pPr>
              <w:pStyle w:val="9"/>
              <w:spacing w:before="63"/>
              <w:ind w:left="61"/>
              <w:rPr>
                <w:sz w:val="21"/>
              </w:rPr>
            </w:pPr>
            <w:r>
              <w:rPr>
                <w:sz w:val="21"/>
              </w:rPr>
              <w:t>支撑课程或活动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40" w:hRule="atLeast"/>
        </w:trPr>
        <w:tc>
          <w:tcPr>
            <w:tcW w:w="1144" w:type="dxa"/>
            <w:vMerge w:val="restart"/>
            <w:tcBorders>
              <w:top w:val="single" w:color="000000" w:sz="4" w:space="0"/>
              <w:right w:val="single" w:color="000000" w:sz="4" w:space="0"/>
            </w:tcBorders>
          </w:tcPr>
          <w:p>
            <w:pPr>
              <w:pStyle w:val="9"/>
              <w:rPr>
                <w:sz w:val="20"/>
              </w:rPr>
            </w:pPr>
          </w:p>
          <w:p>
            <w:pPr>
              <w:pStyle w:val="9"/>
              <w:rPr>
                <w:sz w:val="20"/>
              </w:rPr>
            </w:pPr>
          </w:p>
          <w:p>
            <w:pPr>
              <w:pStyle w:val="9"/>
              <w:rPr>
                <w:sz w:val="20"/>
              </w:rPr>
            </w:pPr>
          </w:p>
          <w:p>
            <w:pPr>
              <w:pStyle w:val="9"/>
              <w:rPr>
                <w:sz w:val="20"/>
              </w:rPr>
            </w:pPr>
          </w:p>
          <w:p>
            <w:pPr>
              <w:pStyle w:val="9"/>
              <w:rPr>
                <w:sz w:val="20"/>
              </w:rPr>
            </w:pPr>
          </w:p>
          <w:p>
            <w:pPr>
              <w:pStyle w:val="9"/>
              <w:spacing w:before="169" w:line="280" w:lineRule="auto"/>
              <w:ind w:left="57" w:right="42"/>
              <w:rPr>
                <w:sz w:val="21"/>
              </w:rPr>
            </w:pPr>
            <w:r>
              <w:rPr>
                <w:spacing w:val="-22"/>
                <w:sz w:val="21"/>
              </w:rPr>
              <w:t>思 想 道 德</w:t>
            </w:r>
            <w:r>
              <w:rPr>
                <w:sz w:val="21"/>
              </w:rPr>
              <w:t>素质</w:t>
            </w:r>
          </w:p>
        </w:tc>
        <w:tc>
          <w:tcPr>
            <w:tcW w:w="5936" w:type="dxa"/>
            <w:tcBorders>
              <w:top w:val="single" w:color="000000" w:sz="4" w:space="0"/>
              <w:left w:val="single" w:color="000000" w:sz="4" w:space="0"/>
              <w:bottom w:val="single" w:color="000000" w:sz="4" w:space="0"/>
              <w:right w:val="single" w:color="000000" w:sz="4" w:space="0"/>
            </w:tcBorders>
          </w:tcPr>
          <w:p>
            <w:pPr>
              <w:pStyle w:val="9"/>
              <w:spacing w:before="22"/>
              <w:ind w:left="482"/>
              <w:rPr>
                <w:sz w:val="21"/>
              </w:rPr>
            </w:pPr>
            <w:r>
              <w:rPr>
                <w:spacing w:val="-4"/>
                <w:sz w:val="21"/>
              </w:rPr>
              <w:t>掌握马克思主义的科学世界观和方法论，运用马克思主义的</w:t>
            </w:r>
          </w:p>
          <w:p>
            <w:pPr>
              <w:pStyle w:val="9"/>
              <w:spacing w:before="6" w:line="310" w:lineRule="atLeast"/>
              <w:ind w:left="62" w:right="146"/>
              <w:rPr>
                <w:sz w:val="21"/>
              </w:rPr>
            </w:pPr>
            <w:r>
              <w:rPr>
                <w:spacing w:val="-15"/>
                <w:sz w:val="21"/>
              </w:rPr>
              <w:t>立场、观点、方法分析和认识现实问题，逐步树立正确的世界观</w:t>
            </w:r>
            <w:r>
              <w:rPr>
                <w:sz w:val="21"/>
              </w:rPr>
              <w:t>人生观、价值观、道德观和法治观。</w:t>
            </w:r>
          </w:p>
        </w:tc>
        <w:tc>
          <w:tcPr>
            <w:tcW w:w="2278" w:type="dxa"/>
            <w:vMerge w:val="restart"/>
            <w:tcBorders>
              <w:top w:val="single" w:color="000000" w:sz="4" w:space="0"/>
              <w:left w:val="single" w:color="000000" w:sz="4" w:space="0"/>
            </w:tcBorders>
          </w:tcPr>
          <w:p>
            <w:pPr>
              <w:pStyle w:val="9"/>
              <w:spacing w:before="5"/>
              <w:rPr>
                <w:sz w:val="26"/>
              </w:rPr>
            </w:pPr>
          </w:p>
          <w:p>
            <w:pPr>
              <w:pStyle w:val="9"/>
              <w:ind w:left="-159"/>
              <w:rPr>
                <w:sz w:val="21"/>
              </w:rPr>
            </w:pPr>
            <w:r>
              <w:rPr>
                <w:sz w:val="21"/>
              </w:rPr>
              <w:t>、</w:t>
            </w:r>
          </w:p>
          <w:p>
            <w:pPr>
              <w:pStyle w:val="9"/>
              <w:rPr>
                <w:sz w:val="20"/>
              </w:rPr>
            </w:pPr>
          </w:p>
          <w:p>
            <w:pPr>
              <w:pStyle w:val="9"/>
              <w:rPr>
                <w:sz w:val="20"/>
              </w:rPr>
            </w:pPr>
          </w:p>
          <w:p>
            <w:pPr>
              <w:pStyle w:val="9"/>
              <w:spacing w:before="173" w:line="280" w:lineRule="auto"/>
              <w:ind w:left="61" w:right="29"/>
              <w:jc w:val="both"/>
              <w:rPr>
                <w:sz w:val="21"/>
              </w:rPr>
            </w:pPr>
            <w:r>
              <w:rPr>
                <w:sz w:val="21"/>
              </w:rPr>
              <w:t>思想政治理论课、素质教育课及活动、综合教育活动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565" w:hRule="atLeast"/>
        </w:trPr>
        <w:tc>
          <w:tcPr>
            <w:tcW w:w="1144" w:type="dxa"/>
            <w:vMerge w:val="continue"/>
            <w:tcBorders>
              <w:top w:val="nil"/>
              <w:right w:val="single" w:color="000000" w:sz="4" w:space="0"/>
            </w:tcBorders>
          </w:tcPr>
          <w:p>
            <w:pPr>
              <w:rPr>
                <w:sz w:val="2"/>
                <w:szCs w:val="2"/>
              </w:rPr>
            </w:pPr>
          </w:p>
        </w:tc>
        <w:tc>
          <w:tcPr>
            <w:tcW w:w="5936" w:type="dxa"/>
            <w:tcBorders>
              <w:top w:val="single" w:color="000000" w:sz="4" w:space="0"/>
              <w:left w:val="single" w:color="000000" w:sz="4" w:space="0"/>
              <w:bottom w:val="single" w:color="000000" w:sz="4" w:space="0"/>
              <w:right w:val="single" w:color="000000" w:sz="4" w:space="0"/>
            </w:tcBorders>
          </w:tcPr>
          <w:p>
            <w:pPr>
              <w:pStyle w:val="9"/>
              <w:spacing w:before="17" w:line="280" w:lineRule="auto"/>
              <w:ind w:left="62" w:right="39" w:firstLine="420"/>
              <w:jc w:val="both"/>
              <w:rPr>
                <w:sz w:val="21"/>
              </w:rPr>
            </w:pPr>
            <w:r>
              <w:rPr>
                <w:spacing w:val="-6"/>
                <w:sz w:val="21"/>
              </w:rPr>
              <w:t>学习中国特色社会主义理论，了解中国的历史和国情，继承</w:t>
            </w:r>
            <w:r>
              <w:rPr>
                <w:spacing w:val="3"/>
                <w:sz w:val="21"/>
              </w:rPr>
              <w:t>和发扬中华民族优秀文化传统和中国共产党领导下的革命斗争</w:t>
            </w:r>
            <w:r>
              <w:rPr>
                <w:spacing w:val="-8"/>
                <w:sz w:val="21"/>
              </w:rPr>
              <w:t>传统，爱祖国，爱人民，拥护党的基本路线方针政策，坚定社会</w:t>
            </w:r>
            <w:r>
              <w:rPr>
                <w:spacing w:val="5"/>
                <w:sz w:val="21"/>
              </w:rPr>
              <w:t>主义理想信念，为实现中国特色社会主义</w:t>
            </w:r>
            <w:r>
              <w:rPr>
                <w:rFonts w:ascii="Times New Roman" w:hAnsi="Times New Roman" w:eastAsia="Times New Roman"/>
                <w:spacing w:val="7"/>
                <w:sz w:val="21"/>
              </w:rPr>
              <w:t>“</w:t>
            </w:r>
            <w:r>
              <w:rPr>
                <w:spacing w:val="5"/>
                <w:sz w:val="21"/>
              </w:rPr>
              <w:t>两个一百年</w:t>
            </w:r>
            <w:r>
              <w:rPr>
                <w:rFonts w:ascii="Times New Roman" w:hAnsi="Times New Roman" w:eastAsia="Times New Roman"/>
                <w:spacing w:val="7"/>
                <w:sz w:val="21"/>
              </w:rPr>
              <w:t>”</w:t>
            </w:r>
            <w:r>
              <w:rPr>
                <w:spacing w:val="3"/>
                <w:sz w:val="21"/>
              </w:rPr>
              <w:t>奋斗目</w:t>
            </w:r>
          </w:p>
          <w:p>
            <w:pPr>
              <w:pStyle w:val="9"/>
              <w:spacing w:before="1" w:line="268" w:lineRule="exact"/>
              <w:ind w:left="62"/>
              <w:rPr>
                <w:sz w:val="21"/>
              </w:rPr>
            </w:pPr>
            <w:r>
              <w:rPr>
                <w:sz w:val="21"/>
              </w:rPr>
              <w:t>标、实现中华民族伟大复兴中国梦而奋斗。</w:t>
            </w:r>
          </w:p>
        </w:tc>
        <w:tc>
          <w:tcPr>
            <w:tcW w:w="2278" w:type="dxa"/>
            <w:vMerge w:val="continue"/>
            <w:tcBorders>
              <w:top w:val="nil"/>
              <w:left w:val="single" w:color="000000" w:sz="4" w:space="0"/>
            </w:tcBorders>
          </w:tcPr>
          <w:p>
            <w:pPr>
              <w:rPr>
                <w:sz w:val="2"/>
                <w:szCs w:val="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38" w:hRule="atLeast"/>
        </w:trPr>
        <w:tc>
          <w:tcPr>
            <w:tcW w:w="1144" w:type="dxa"/>
            <w:vMerge w:val="continue"/>
            <w:tcBorders>
              <w:top w:val="nil"/>
              <w:right w:val="single" w:color="000000" w:sz="4" w:space="0"/>
            </w:tcBorders>
          </w:tcPr>
          <w:p>
            <w:pPr>
              <w:rPr>
                <w:sz w:val="2"/>
                <w:szCs w:val="2"/>
              </w:rPr>
            </w:pPr>
          </w:p>
        </w:tc>
        <w:tc>
          <w:tcPr>
            <w:tcW w:w="5936" w:type="dxa"/>
            <w:tcBorders>
              <w:top w:val="single" w:color="000000" w:sz="4" w:space="0"/>
              <w:left w:val="single" w:color="000000" w:sz="4" w:space="0"/>
              <w:right w:val="single" w:color="000000" w:sz="4" w:space="0"/>
            </w:tcBorders>
          </w:tcPr>
          <w:p>
            <w:pPr>
              <w:pStyle w:val="9"/>
              <w:spacing w:before="17"/>
              <w:ind w:left="62" w:firstLine="420"/>
              <w:rPr>
                <w:sz w:val="21"/>
              </w:rPr>
            </w:pPr>
            <w:r>
              <w:rPr>
                <w:spacing w:val="-4"/>
                <w:sz w:val="21"/>
              </w:rPr>
              <w:t>培育和践行社会主义核心价值观，学会做人、学会做事、学</w:t>
            </w:r>
          </w:p>
          <w:p>
            <w:pPr>
              <w:pStyle w:val="9"/>
              <w:spacing w:before="6" w:line="310" w:lineRule="atLeast"/>
              <w:ind w:left="62" w:right="39"/>
              <w:rPr>
                <w:sz w:val="21"/>
              </w:rPr>
            </w:pPr>
            <w:r>
              <w:rPr>
                <w:spacing w:val="-8"/>
                <w:sz w:val="21"/>
              </w:rPr>
              <w:t>会思维、学会与人共处，提高思想道德修养，具备良好的职业素</w:t>
            </w:r>
            <w:r>
              <w:rPr>
                <w:sz w:val="21"/>
              </w:rPr>
              <w:t>质和较强的职业能力，实现德智体美全面发展。</w:t>
            </w:r>
          </w:p>
        </w:tc>
        <w:tc>
          <w:tcPr>
            <w:tcW w:w="2278" w:type="dxa"/>
            <w:vMerge w:val="continue"/>
            <w:tcBorders>
              <w:top w:val="nil"/>
              <w:left w:val="single" w:color="000000" w:sz="4" w:space="0"/>
            </w:tcBorders>
          </w:tcPr>
          <w:p>
            <w:pPr>
              <w:rPr>
                <w:sz w:val="2"/>
                <w:szCs w:val="2"/>
              </w:rPr>
            </w:pPr>
          </w:p>
        </w:tc>
      </w:tr>
    </w:tbl>
    <w:p>
      <w:pPr>
        <w:spacing w:after="0"/>
        <w:rPr>
          <w:sz w:val="2"/>
          <w:szCs w:val="2"/>
        </w:rPr>
        <w:sectPr>
          <w:headerReference r:id="rId5" w:type="default"/>
          <w:footerReference r:id="rId7" w:type="default"/>
          <w:headerReference r:id="rId6" w:type="even"/>
          <w:footerReference r:id="rId8" w:type="even"/>
          <w:type w:val="continuous"/>
          <w:pgSz w:w="11910" w:h="16840"/>
          <w:pgMar w:top="1460" w:right="1040" w:bottom="1240" w:left="1160" w:header="988" w:footer="1096" w:gutter="0"/>
          <w:cols w:space="720" w:num="1"/>
        </w:sectPr>
      </w:pPr>
    </w:p>
    <w:tbl>
      <w:tblPr>
        <w:tblStyle w:val="5"/>
        <w:tblW w:w="0" w:type="auto"/>
        <w:tblInd w:w="124"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144"/>
        <w:gridCol w:w="5936"/>
        <w:gridCol w:w="227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260" w:hRule="atLeast"/>
        </w:trPr>
        <w:tc>
          <w:tcPr>
            <w:tcW w:w="1144" w:type="dxa"/>
            <w:vMerge w:val="restart"/>
            <w:tcBorders>
              <w:bottom w:val="single" w:color="000000" w:sz="4" w:space="0"/>
              <w:right w:val="single" w:color="000000" w:sz="4" w:space="0"/>
            </w:tcBorders>
          </w:tcPr>
          <w:p>
            <w:pPr>
              <w:pStyle w:val="9"/>
              <w:rPr>
                <w:sz w:val="20"/>
              </w:rPr>
            </w:pPr>
          </w:p>
          <w:p>
            <w:pPr>
              <w:pStyle w:val="9"/>
              <w:rPr>
                <w:sz w:val="20"/>
              </w:rPr>
            </w:pPr>
          </w:p>
          <w:p>
            <w:pPr>
              <w:pStyle w:val="9"/>
              <w:rPr>
                <w:sz w:val="20"/>
              </w:rPr>
            </w:pPr>
          </w:p>
          <w:p>
            <w:pPr>
              <w:pStyle w:val="9"/>
              <w:rPr>
                <w:sz w:val="16"/>
              </w:rPr>
            </w:pPr>
          </w:p>
          <w:p>
            <w:pPr>
              <w:pStyle w:val="9"/>
              <w:ind w:left="57"/>
              <w:rPr>
                <w:sz w:val="21"/>
              </w:rPr>
            </w:pPr>
            <w:r>
              <w:rPr>
                <w:sz w:val="21"/>
              </w:rPr>
              <w:t>文化素质</w:t>
            </w:r>
          </w:p>
        </w:tc>
        <w:tc>
          <w:tcPr>
            <w:tcW w:w="5936" w:type="dxa"/>
            <w:tcBorders>
              <w:left w:val="single" w:color="000000" w:sz="4" w:space="0"/>
              <w:bottom w:val="single" w:color="000000" w:sz="4" w:space="0"/>
              <w:right w:val="single" w:color="000000" w:sz="4" w:space="0"/>
            </w:tcBorders>
          </w:tcPr>
          <w:p>
            <w:pPr>
              <w:pStyle w:val="9"/>
              <w:spacing w:before="23" w:line="280" w:lineRule="auto"/>
              <w:ind w:left="62" w:right="39" w:firstLine="420"/>
              <w:jc w:val="both"/>
              <w:rPr>
                <w:sz w:val="21"/>
              </w:rPr>
            </w:pPr>
            <w:r>
              <w:rPr>
                <w:spacing w:val="-7"/>
                <w:sz w:val="21"/>
              </w:rPr>
              <w:t>应用语言文字，清晰地进行信息、思想、感情的传递、表达</w:t>
            </w:r>
            <w:r>
              <w:rPr>
                <w:spacing w:val="-9"/>
                <w:sz w:val="21"/>
              </w:rPr>
              <w:t>和交流；具有文学艺术美学修养；能够正确认识和分析当今时代有关问题。了解中外民俗和传统文化的发展，具有跨文化交流及</w:t>
            </w:r>
          </w:p>
          <w:p>
            <w:pPr>
              <w:pStyle w:val="9"/>
              <w:spacing w:before="1"/>
              <w:ind w:left="62"/>
              <w:rPr>
                <w:sz w:val="21"/>
              </w:rPr>
            </w:pPr>
            <w:r>
              <w:rPr>
                <w:sz w:val="21"/>
              </w:rPr>
              <w:t>沟通的能力。</w:t>
            </w:r>
          </w:p>
        </w:tc>
        <w:tc>
          <w:tcPr>
            <w:tcW w:w="2278" w:type="dxa"/>
            <w:tcBorders>
              <w:left w:val="single" w:color="000000" w:sz="4" w:space="0"/>
              <w:bottom w:val="single" w:color="000000" w:sz="4" w:space="0"/>
            </w:tcBorders>
          </w:tcPr>
          <w:p>
            <w:pPr>
              <w:pStyle w:val="9"/>
              <w:spacing w:before="23" w:line="280" w:lineRule="auto"/>
              <w:ind w:left="61" w:right="29"/>
              <w:jc w:val="both"/>
              <w:rPr>
                <w:sz w:val="21"/>
              </w:rPr>
            </w:pPr>
            <w:r>
              <w:rPr>
                <w:spacing w:val="5"/>
                <w:sz w:val="21"/>
              </w:rPr>
              <w:t>理论和实践课中融入人</w:t>
            </w:r>
            <w:r>
              <w:rPr>
                <w:spacing w:val="-16"/>
                <w:sz w:val="21"/>
              </w:rPr>
              <w:t>文知识、人文思维、人文</w:t>
            </w:r>
            <w:r>
              <w:rPr>
                <w:spacing w:val="5"/>
                <w:sz w:val="21"/>
              </w:rPr>
              <w:t>方法和人文精神、素质</w:t>
            </w:r>
          </w:p>
          <w:p>
            <w:pPr>
              <w:pStyle w:val="9"/>
              <w:spacing w:before="1"/>
              <w:ind w:left="61"/>
              <w:rPr>
                <w:sz w:val="21"/>
              </w:rPr>
            </w:pPr>
            <w:r>
              <w:rPr>
                <w:sz w:val="21"/>
              </w:rPr>
              <w:t>教育课及活动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45" w:hRule="atLeast"/>
        </w:trPr>
        <w:tc>
          <w:tcPr>
            <w:tcW w:w="1144" w:type="dxa"/>
            <w:vMerge w:val="continue"/>
            <w:tcBorders>
              <w:top w:val="nil"/>
              <w:bottom w:val="single" w:color="000000" w:sz="4" w:space="0"/>
              <w:right w:val="single" w:color="000000" w:sz="4" w:space="0"/>
            </w:tcBorders>
          </w:tcPr>
          <w:p>
            <w:pPr>
              <w:rPr>
                <w:sz w:val="2"/>
                <w:szCs w:val="2"/>
              </w:rPr>
            </w:pPr>
          </w:p>
        </w:tc>
        <w:tc>
          <w:tcPr>
            <w:tcW w:w="5936" w:type="dxa"/>
            <w:tcBorders>
              <w:top w:val="single" w:color="000000" w:sz="4" w:space="0"/>
              <w:left w:val="single" w:color="000000" w:sz="4" w:space="0"/>
              <w:bottom w:val="single" w:color="000000" w:sz="4" w:space="0"/>
              <w:right w:val="single" w:color="000000" w:sz="4" w:space="0"/>
            </w:tcBorders>
          </w:tcPr>
          <w:p>
            <w:pPr>
              <w:pStyle w:val="9"/>
              <w:spacing w:before="22"/>
              <w:ind w:left="62" w:firstLine="420"/>
              <w:rPr>
                <w:sz w:val="21"/>
              </w:rPr>
            </w:pPr>
            <w:r>
              <w:rPr>
                <w:spacing w:val="-6"/>
                <w:sz w:val="21"/>
              </w:rPr>
              <w:t>学习中国优秀传统文化，提高学生对中华优秀传统文化的自</w:t>
            </w:r>
          </w:p>
          <w:p>
            <w:pPr>
              <w:pStyle w:val="9"/>
              <w:spacing w:before="6" w:line="310" w:lineRule="atLeast"/>
              <w:ind w:left="62" w:right="41"/>
              <w:rPr>
                <w:sz w:val="21"/>
              </w:rPr>
            </w:pPr>
            <w:r>
              <w:rPr>
                <w:spacing w:val="-7"/>
                <w:sz w:val="21"/>
              </w:rPr>
              <w:t>主学习和探究能力，培养学生的文化创新意识，增强学生传承弘</w:t>
            </w:r>
            <w:r>
              <w:rPr>
                <w:sz w:val="21"/>
              </w:rPr>
              <w:t>扬中华优秀传统文化的责任感和使命感。</w:t>
            </w:r>
          </w:p>
        </w:tc>
        <w:tc>
          <w:tcPr>
            <w:tcW w:w="2278" w:type="dxa"/>
            <w:tcBorders>
              <w:top w:val="single" w:color="000000" w:sz="4" w:space="0"/>
              <w:left w:val="single" w:color="000000" w:sz="4" w:space="0"/>
              <w:bottom w:val="single" w:color="000000" w:sz="4" w:space="0"/>
            </w:tcBorders>
          </w:tcPr>
          <w:p>
            <w:pPr>
              <w:pStyle w:val="9"/>
              <w:spacing w:before="5"/>
              <w:rPr>
                <w:sz w:val="26"/>
              </w:rPr>
            </w:pPr>
          </w:p>
          <w:p>
            <w:pPr>
              <w:pStyle w:val="9"/>
              <w:ind w:left="512"/>
              <w:rPr>
                <w:sz w:val="21"/>
              </w:rPr>
            </w:pPr>
            <w:r>
              <w:rPr>
                <w:sz w:val="21"/>
              </w:rPr>
              <w:t>中国文化概论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835" w:hRule="atLeast"/>
        </w:trPr>
        <w:tc>
          <w:tcPr>
            <w:tcW w:w="1144" w:type="dxa"/>
            <w:tcBorders>
              <w:top w:val="single" w:color="000000" w:sz="4" w:space="0"/>
              <w:bottom w:val="single" w:color="000000" w:sz="4" w:space="0"/>
              <w:right w:val="single" w:color="000000" w:sz="4" w:space="0"/>
            </w:tcBorders>
          </w:tcPr>
          <w:p>
            <w:pPr>
              <w:pStyle w:val="9"/>
              <w:rPr>
                <w:sz w:val="20"/>
              </w:rPr>
            </w:pPr>
          </w:p>
          <w:p>
            <w:pPr>
              <w:pStyle w:val="9"/>
              <w:rPr>
                <w:sz w:val="20"/>
              </w:rPr>
            </w:pPr>
          </w:p>
          <w:p>
            <w:pPr>
              <w:pStyle w:val="9"/>
              <w:rPr>
                <w:sz w:val="20"/>
              </w:rPr>
            </w:pPr>
          </w:p>
          <w:p>
            <w:pPr>
              <w:pStyle w:val="9"/>
              <w:rPr>
                <w:sz w:val="20"/>
              </w:rPr>
            </w:pPr>
          </w:p>
          <w:p>
            <w:pPr>
              <w:pStyle w:val="9"/>
              <w:spacing w:before="1"/>
              <w:rPr>
                <w:sz w:val="20"/>
              </w:rPr>
            </w:pPr>
          </w:p>
          <w:p>
            <w:pPr>
              <w:pStyle w:val="9"/>
              <w:ind w:left="57"/>
              <w:rPr>
                <w:sz w:val="21"/>
              </w:rPr>
            </w:pPr>
            <w:r>
              <w:rPr>
                <w:sz w:val="21"/>
              </w:rPr>
              <w:t>业务素质</w:t>
            </w:r>
          </w:p>
        </w:tc>
        <w:tc>
          <w:tcPr>
            <w:tcW w:w="5936" w:type="dxa"/>
            <w:tcBorders>
              <w:top w:val="single" w:color="000000" w:sz="4" w:space="0"/>
              <w:left w:val="single" w:color="000000" w:sz="4" w:space="0"/>
              <w:bottom w:val="single" w:color="000000" w:sz="4" w:space="0"/>
              <w:right w:val="single" w:color="000000" w:sz="4" w:space="0"/>
            </w:tcBorders>
          </w:tcPr>
          <w:p>
            <w:pPr>
              <w:pStyle w:val="9"/>
              <w:spacing w:before="22" w:line="280" w:lineRule="auto"/>
              <w:ind w:left="482" w:right="3131"/>
              <w:rPr>
                <w:sz w:val="21"/>
              </w:rPr>
            </w:pPr>
            <w:r>
              <w:rPr>
                <w:spacing w:val="-2"/>
                <w:sz w:val="21"/>
              </w:rPr>
              <w:t xml:space="preserve">明确所学专业发展方向； </w:t>
            </w:r>
            <w:r>
              <w:rPr>
                <w:sz w:val="21"/>
              </w:rPr>
              <w:t xml:space="preserve">能准确捕捉服装信息； </w:t>
            </w:r>
            <w:r>
              <w:rPr>
                <w:spacing w:val="-2"/>
                <w:sz w:val="21"/>
              </w:rPr>
              <w:t xml:space="preserve">能预测服装流行趋势力； 能进行服装打板、推板； </w:t>
            </w:r>
            <w:r>
              <w:rPr>
                <w:sz w:val="21"/>
              </w:rPr>
              <w:t>能设计服装工艺流程； 能鉴别服装材料；</w:t>
            </w:r>
          </w:p>
          <w:p>
            <w:pPr>
              <w:pStyle w:val="9"/>
              <w:spacing w:before="1"/>
              <w:ind w:left="482"/>
              <w:rPr>
                <w:sz w:val="21"/>
              </w:rPr>
            </w:pPr>
            <w:r>
              <w:rPr>
                <w:sz w:val="21"/>
              </w:rPr>
              <w:t>能引导服装消费；</w:t>
            </w:r>
          </w:p>
          <w:p>
            <w:pPr>
              <w:pStyle w:val="9"/>
              <w:spacing w:before="6" w:line="310" w:lineRule="atLeast"/>
              <w:ind w:left="482" w:right="1871"/>
              <w:rPr>
                <w:sz w:val="21"/>
              </w:rPr>
            </w:pPr>
            <w:r>
              <w:rPr>
                <w:sz w:val="21"/>
              </w:rPr>
              <w:t>能独立制作服装和分析解决服装弊病； 具有一定的职业外语水平。</w:t>
            </w:r>
          </w:p>
        </w:tc>
        <w:tc>
          <w:tcPr>
            <w:tcW w:w="2278" w:type="dxa"/>
            <w:tcBorders>
              <w:top w:val="single" w:color="000000" w:sz="4" w:space="0"/>
              <w:left w:val="single" w:color="000000" w:sz="4" w:space="0"/>
              <w:bottom w:val="single" w:color="000000" w:sz="4" w:space="0"/>
            </w:tcBorders>
          </w:tcPr>
          <w:p>
            <w:pPr>
              <w:pStyle w:val="9"/>
              <w:rPr>
                <w:sz w:val="20"/>
              </w:rPr>
            </w:pPr>
          </w:p>
          <w:p>
            <w:pPr>
              <w:pStyle w:val="9"/>
              <w:rPr>
                <w:sz w:val="20"/>
              </w:rPr>
            </w:pPr>
          </w:p>
          <w:p>
            <w:pPr>
              <w:pStyle w:val="9"/>
              <w:spacing w:before="2"/>
              <w:rPr>
                <w:sz w:val="23"/>
              </w:rPr>
            </w:pPr>
          </w:p>
          <w:p>
            <w:pPr>
              <w:pStyle w:val="9"/>
              <w:spacing w:line="280" w:lineRule="auto"/>
              <w:ind w:left="61" w:right="29"/>
              <w:jc w:val="both"/>
              <w:rPr>
                <w:sz w:val="21"/>
              </w:rPr>
            </w:pPr>
            <w:r>
              <w:rPr>
                <w:sz w:val="21"/>
              </w:rPr>
              <w:t>专业发展指导课、相关理论课、专业技术基础课、专业综合技术课及综合技能实训等</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259" w:hRule="atLeast"/>
        </w:trPr>
        <w:tc>
          <w:tcPr>
            <w:tcW w:w="1144" w:type="dxa"/>
            <w:tcBorders>
              <w:top w:val="single" w:color="000000" w:sz="4" w:space="0"/>
              <w:bottom w:val="single" w:color="000000" w:sz="4" w:space="0"/>
              <w:right w:val="single" w:color="000000" w:sz="4" w:space="0"/>
            </w:tcBorders>
          </w:tcPr>
          <w:p>
            <w:pPr>
              <w:pStyle w:val="9"/>
              <w:rPr>
                <w:sz w:val="20"/>
              </w:rPr>
            </w:pPr>
          </w:p>
          <w:p>
            <w:pPr>
              <w:pStyle w:val="9"/>
              <w:spacing w:before="8"/>
              <w:rPr>
                <w:sz w:val="18"/>
              </w:rPr>
            </w:pPr>
          </w:p>
          <w:p>
            <w:pPr>
              <w:pStyle w:val="9"/>
              <w:ind w:left="57"/>
              <w:rPr>
                <w:sz w:val="21"/>
              </w:rPr>
            </w:pPr>
            <w:r>
              <w:rPr>
                <w:sz w:val="21"/>
              </w:rPr>
              <w:t>身心素质</w:t>
            </w:r>
          </w:p>
        </w:tc>
        <w:tc>
          <w:tcPr>
            <w:tcW w:w="5936" w:type="dxa"/>
            <w:tcBorders>
              <w:top w:val="single" w:color="000000" w:sz="4" w:space="0"/>
              <w:left w:val="single" w:color="000000" w:sz="4" w:space="0"/>
              <w:bottom w:val="single" w:color="000000" w:sz="4" w:space="0"/>
              <w:right w:val="single" w:color="000000" w:sz="4" w:space="0"/>
            </w:tcBorders>
          </w:tcPr>
          <w:p>
            <w:pPr>
              <w:pStyle w:val="9"/>
              <w:spacing w:before="22" w:line="280" w:lineRule="auto"/>
              <w:ind w:left="62" w:right="39"/>
              <w:jc w:val="both"/>
              <w:rPr>
                <w:sz w:val="21"/>
              </w:rPr>
            </w:pPr>
            <w:r>
              <w:rPr>
                <w:spacing w:val="-8"/>
                <w:sz w:val="21"/>
              </w:rPr>
              <w:t>身心健康，人格健全，具有完整的生理、心理状态和较强的社会</w:t>
            </w:r>
            <w:r>
              <w:rPr>
                <w:spacing w:val="-9"/>
                <w:sz w:val="21"/>
              </w:rPr>
              <w:t>适应能力；交际交往合符规范礼仪；具有体育卫生和运动保健素养；树立自觉锻炼、终生锻炼身体的意识；体魄良好，体能达到</w:t>
            </w:r>
          </w:p>
          <w:p>
            <w:pPr>
              <w:pStyle w:val="9"/>
              <w:ind w:left="62"/>
              <w:rPr>
                <w:sz w:val="21"/>
              </w:rPr>
            </w:pPr>
            <w:r>
              <w:rPr>
                <w:sz w:val="21"/>
              </w:rPr>
              <w:t>规定标准。</w:t>
            </w:r>
          </w:p>
        </w:tc>
        <w:tc>
          <w:tcPr>
            <w:tcW w:w="2278" w:type="dxa"/>
            <w:tcBorders>
              <w:top w:val="single" w:color="000000" w:sz="4" w:space="0"/>
              <w:left w:val="single" w:color="000000" w:sz="4" w:space="0"/>
              <w:bottom w:val="single" w:color="000000" w:sz="4" w:space="0"/>
            </w:tcBorders>
          </w:tcPr>
          <w:p>
            <w:pPr>
              <w:pStyle w:val="9"/>
              <w:spacing w:before="22" w:line="280" w:lineRule="auto"/>
              <w:ind w:left="61" w:right="29"/>
              <w:jc w:val="both"/>
              <w:rPr>
                <w:sz w:val="21"/>
              </w:rPr>
            </w:pPr>
            <w:r>
              <w:rPr>
                <w:spacing w:val="5"/>
                <w:sz w:val="21"/>
              </w:rPr>
              <w:t>体育训练课、综合教育</w:t>
            </w:r>
            <w:r>
              <w:rPr>
                <w:spacing w:val="-16"/>
                <w:sz w:val="21"/>
              </w:rPr>
              <w:t>活动、实用礼仪课、素质教育课及活动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9" w:hRule="atLeast"/>
        </w:trPr>
        <w:tc>
          <w:tcPr>
            <w:tcW w:w="1144" w:type="dxa"/>
            <w:tcBorders>
              <w:top w:val="single" w:color="000000" w:sz="4" w:space="0"/>
              <w:right w:val="single" w:color="000000" w:sz="4" w:space="0"/>
            </w:tcBorders>
          </w:tcPr>
          <w:p>
            <w:pPr>
              <w:pStyle w:val="9"/>
              <w:spacing w:before="22"/>
              <w:ind w:left="57"/>
              <w:rPr>
                <w:sz w:val="21"/>
              </w:rPr>
            </w:pPr>
            <w:r>
              <w:rPr>
                <w:spacing w:val="-19"/>
                <w:sz w:val="21"/>
              </w:rPr>
              <w:t>创 新 创 业</w:t>
            </w:r>
          </w:p>
          <w:p>
            <w:pPr>
              <w:pStyle w:val="9"/>
              <w:spacing w:before="47"/>
              <w:ind w:left="57"/>
              <w:rPr>
                <w:sz w:val="21"/>
              </w:rPr>
            </w:pPr>
            <w:r>
              <w:rPr>
                <w:sz w:val="21"/>
              </w:rPr>
              <w:t>素质</w:t>
            </w:r>
          </w:p>
        </w:tc>
        <w:tc>
          <w:tcPr>
            <w:tcW w:w="5936" w:type="dxa"/>
            <w:tcBorders>
              <w:top w:val="single" w:color="000000" w:sz="4" w:space="0"/>
              <w:left w:val="single" w:color="000000" w:sz="4" w:space="0"/>
              <w:right w:val="single" w:color="000000" w:sz="4" w:space="0"/>
            </w:tcBorders>
          </w:tcPr>
          <w:p>
            <w:pPr>
              <w:pStyle w:val="9"/>
              <w:spacing w:before="22"/>
              <w:ind w:left="62"/>
              <w:rPr>
                <w:sz w:val="21"/>
              </w:rPr>
            </w:pPr>
            <w:r>
              <w:rPr>
                <w:spacing w:val="-6"/>
                <w:sz w:val="21"/>
              </w:rPr>
              <w:t>提高学生的创新能力，培养学生的创新精神，增强学生自主就业</w:t>
            </w:r>
          </w:p>
          <w:p>
            <w:pPr>
              <w:pStyle w:val="9"/>
              <w:spacing w:before="47"/>
              <w:ind w:left="62"/>
              <w:rPr>
                <w:sz w:val="21"/>
              </w:rPr>
            </w:pPr>
            <w:r>
              <w:rPr>
                <w:sz w:val="21"/>
              </w:rPr>
              <w:t>及创业能力，提高学生的就业质量和创业竞争力。</w:t>
            </w:r>
          </w:p>
        </w:tc>
        <w:tc>
          <w:tcPr>
            <w:tcW w:w="2278" w:type="dxa"/>
            <w:tcBorders>
              <w:top w:val="single" w:color="000000" w:sz="4" w:space="0"/>
              <w:left w:val="single" w:color="000000" w:sz="4" w:space="0"/>
            </w:tcBorders>
          </w:tcPr>
          <w:p>
            <w:pPr>
              <w:pStyle w:val="9"/>
              <w:spacing w:before="22"/>
              <w:ind w:left="61"/>
              <w:rPr>
                <w:sz w:val="21"/>
              </w:rPr>
            </w:pPr>
            <w:r>
              <w:rPr>
                <w:sz w:val="21"/>
              </w:rPr>
              <w:t>创新创业教育</w:t>
            </w:r>
          </w:p>
        </w:tc>
      </w:tr>
    </w:tbl>
    <w:p>
      <w:pPr>
        <w:pStyle w:val="8"/>
        <w:numPr>
          <w:ilvl w:val="0"/>
          <w:numId w:val="1"/>
        </w:numPr>
        <w:tabs>
          <w:tab w:val="left" w:pos="1197"/>
        </w:tabs>
        <w:spacing w:before="94" w:after="0" w:line="240" w:lineRule="auto"/>
        <w:ind w:left="1197" w:right="0" w:hanging="602"/>
        <w:jc w:val="left"/>
        <w:rPr>
          <w:sz w:val="24"/>
        </w:rPr>
      </w:pPr>
      <w:r>
        <w:rPr>
          <w:sz w:val="24"/>
        </w:rPr>
        <w:t>毕业生知识要求</w:t>
      </w:r>
    </w:p>
    <w:p>
      <w:pPr>
        <w:pStyle w:val="4"/>
        <w:spacing w:before="5"/>
        <w:ind w:left="0"/>
        <w:rPr>
          <w:sz w:val="6"/>
        </w:rPr>
      </w:pPr>
    </w:p>
    <w:tbl>
      <w:tblPr>
        <w:tblStyle w:val="5"/>
        <w:tblW w:w="0" w:type="auto"/>
        <w:tblInd w:w="124"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548"/>
        <w:gridCol w:w="1466"/>
        <w:gridCol w:w="5117"/>
        <w:gridCol w:w="222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6" w:hRule="atLeast"/>
        </w:trPr>
        <w:tc>
          <w:tcPr>
            <w:tcW w:w="2014" w:type="dxa"/>
            <w:gridSpan w:val="2"/>
            <w:tcBorders>
              <w:bottom w:val="single" w:color="000000" w:sz="4" w:space="0"/>
              <w:right w:val="single" w:color="000000" w:sz="4" w:space="0"/>
            </w:tcBorders>
          </w:tcPr>
          <w:p>
            <w:pPr>
              <w:pStyle w:val="9"/>
              <w:spacing w:before="64"/>
              <w:ind w:left="586"/>
              <w:rPr>
                <w:sz w:val="21"/>
              </w:rPr>
            </w:pPr>
            <w:r>
              <w:rPr>
                <w:sz w:val="21"/>
              </w:rPr>
              <w:t>知识类别</w:t>
            </w:r>
          </w:p>
        </w:tc>
        <w:tc>
          <w:tcPr>
            <w:tcW w:w="5117" w:type="dxa"/>
            <w:tcBorders>
              <w:left w:val="single" w:color="000000" w:sz="4" w:space="0"/>
              <w:bottom w:val="single" w:color="000000" w:sz="4" w:space="0"/>
              <w:right w:val="single" w:color="000000" w:sz="4" w:space="0"/>
            </w:tcBorders>
          </w:tcPr>
          <w:p>
            <w:pPr>
              <w:pStyle w:val="9"/>
              <w:spacing w:before="64"/>
              <w:ind w:left="2122" w:right="2105"/>
              <w:jc w:val="center"/>
              <w:rPr>
                <w:sz w:val="21"/>
              </w:rPr>
            </w:pPr>
            <w:r>
              <w:rPr>
                <w:sz w:val="21"/>
              </w:rPr>
              <w:t>知识内涵</w:t>
            </w:r>
          </w:p>
        </w:tc>
        <w:tc>
          <w:tcPr>
            <w:tcW w:w="2229" w:type="dxa"/>
            <w:tcBorders>
              <w:left w:val="single" w:color="000000" w:sz="4" w:space="0"/>
              <w:bottom w:val="single" w:color="000000" w:sz="4" w:space="0"/>
            </w:tcBorders>
          </w:tcPr>
          <w:p>
            <w:pPr>
              <w:pStyle w:val="9"/>
              <w:spacing w:before="64"/>
              <w:ind w:left="63" w:right="45"/>
              <w:jc w:val="center"/>
              <w:rPr>
                <w:sz w:val="21"/>
              </w:rPr>
            </w:pPr>
            <w:r>
              <w:rPr>
                <w:sz w:val="21"/>
              </w:rPr>
              <w:t>支撑课程</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570" w:hRule="atLeast"/>
        </w:trPr>
        <w:tc>
          <w:tcPr>
            <w:tcW w:w="548" w:type="dxa"/>
            <w:vMerge w:val="restart"/>
            <w:tcBorders>
              <w:top w:val="single" w:color="000000" w:sz="4" w:space="0"/>
              <w:right w:val="single" w:color="000000" w:sz="4" w:space="0"/>
            </w:tcBorders>
          </w:tcPr>
          <w:p>
            <w:pPr>
              <w:pStyle w:val="9"/>
              <w:rPr>
                <w:sz w:val="20"/>
              </w:rPr>
            </w:pPr>
          </w:p>
          <w:p>
            <w:pPr>
              <w:pStyle w:val="9"/>
              <w:rPr>
                <w:sz w:val="20"/>
              </w:rPr>
            </w:pPr>
          </w:p>
          <w:p>
            <w:pPr>
              <w:pStyle w:val="9"/>
              <w:rPr>
                <w:sz w:val="20"/>
              </w:rPr>
            </w:pPr>
          </w:p>
          <w:p>
            <w:pPr>
              <w:pStyle w:val="9"/>
              <w:rPr>
                <w:sz w:val="20"/>
              </w:rPr>
            </w:pPr>
          </w:p>
          <w:p>
            <w:pPr>
              <w:pStyle w:val="9"/>
              <w:rPr>
                <w:sz w:val="20"/>
              </w:rPr>
            </w:pPr>
          </w:p>
          <w:p>
            <w:pPr>
              <w:pStyle w:val="9"/>
              <w:rPr>
                <w:sz w:val="20"/>
              </w:rPr>
            </w:pPr>
          </w:p>
          <w:p>
            <w:pPr>
              <w:pStyle w:val="9"/>
              <w:rPr>
                <w:sz w:val="20"/>
              </w:rPr>
            </w:pPr>
          </w:p>
          <w:p>
            <w:pPr>
              <w:pStyle w:val="9"/>
              <w:rPr>
                <w:sz w:val="20"/>
              </w:rPr>
            </w:pPr>
          </w:p>
          <w:p>
            <w:pPr>
              <w:pStyle w:val="9"/>
              <w:spacing w:before="5"/>
              <w:rPr>
                <w:sz w:val="27"/>
              </w:rPr>
            </w:pPr>
          </w:p>
          <w:p>
            <w:pPr>
              <w:pStyle w:val="9"/>
              <w:spacing w:line="280" w:lineRule="auto"/>
              <w:ind w:left="63" w:right="47"/>
              <w:jc w:val="both"/>
              <w:rPr>
                <w:sz w:val="21"/>
              </w:rPr>
            </w:pPr>
            <w:r>
              <w:rPr>
                <w:sz w:val="21"/>
              </w:rPr>
              <w:t>通识教育知识</w:t>
            </w:r>
          </w:p>
        </w:tc>
        <w:tc>
          <w:tcPr>
            <w:tcW w:w="1466" w:type="dxa"/>
            <w:tcBorders>
              <w:top w:val="single" w:color="000000" w:sz="4" w:space="0"/>
              <w:left w:val="single" w:color="000000" w:sz="4" w:space="0"/>
              <w:bottom w:val="single" w:color="000000" w:sz="4" w:space="0"/>
              <w:right w:val="single" w:color="000000" w:sz="4" w:space="0"/>
            </w:tcBorders>
          </w:tcPr>
          <w:p>
            <w:pPr>
              <w:pStyle w:val="9"/>
              <w:rPr>
                <w:sz w:val="20"/>
              </w:rPr>
            </w:pPr>
          </w:p>
          <w:p>
            <w:pPr>
              <w:pStyle w:val="9"/>
              <w:rPr>
                <w:sz w:val="20"/>
              </w:rPr>
            </w:pPr>
          </w:p>
          <w:p>
            <w:pPr>
              <w:pStyle w:val="9"/>
              <w:spacing w:before="141"/>
              <w:ind w:left="61"/>
              <w:rPr>
                <w:sz w:val="21"/>
              </w:rPr>
            </w:pPr>
            <w:r>
              <w:rPr>
                <w:sz w:val="21"/>
              </w:rPr>
              <w:t>体育知识</w:t>
            </w:r>
          </w:p>
        </w:tc>
        <w:tc>
          <w:tcPr>
            <w:tcW w:w="5117" w:type="dxa"/>
            <w:tcBorders>
              <w:top w:val="single" w:color="000000" w:sz="4" w:space="0"/>
              <w:left w:val="single" w:color="000000" w:sz="4" w:space="0"/>
              <w:bottom w:val="single" w:color="000000" w:sz="4" w:space="0"/>
              <w:right w:val="single" w:color="000000" w:sz="4" w:space="0"/>
            </w:tcBorders>
          </w:tcPr>
          <w:p>
            <w:pPr>
              <w:pStyle w:val="9"/>
              <w:spacing w:before="23" w:line="280" w:lineRule="auto"/>
              <w:ind w:left="61" w:right="42"/>
              <w:jc w:val="both"/>
              <w:rPr>
                <w:sz w:val="21"/>
              </w:rPr>
            </w:pPr>
            <w:r>
              <w:rPr>
                <w:spacing w:val="5"/>
                <w:sz w:val="21"/>
              </w:rPr>
              <w:t>使学生掌握体育的基本理论知识，建立正确的体育观</w:t>
            </w:r>
            <w:r>
              <w:rPr>
                <w:spacing w:val="-7"/>
                <w:sz w:val="21"/>
              </w:rPr>
              <w:t>念，掌握科学锻炼身体的方法，培养学生终身体育锻炼</w:t>
            </w:r>
            <w:r>
              <w:rPr>
                <w:spacing w:val="-5"/>
                <w:sz w:val="21"/>
              </w:rPr>
              <w:t>的意识和良好习惯。培养学生集体主义的思想品德，树</w:t>
            </w:r>
            <w:r>
              <w:rPr>
                <w:spacing w:val="-4"/>
                <w:sz w:val="21"/>
              </w:rPr>
              <w:t>立正确的体育观及勇敢顽强，团结进取、开拓创新的精</w:t>
            </w:r>
          </w:p>
          <w:p>
            <w:pPr>
              <w:pStyle w:val="9"/>
              <w:spacing w:before="1" w:line="266" w:lineRule="exact"/>
              <w:ind w:left="61"/>
              <w:rPr>
                <w:sz w:val="21"/>
              </w:rPr>
            </w:pPr>
            <w:r>
              <w:rPr>
                <w:sz w:val="21"/>
              </w:rPr>
              <w:t>神风貌。</w:t>
            </w:r>
          </w:p>
        </w:tc>
        <w:tc>
          <w:tcPr>
            <w:tcW w:w="2229" w:type="dxa"/>
            <w:tcBorders>
              <w:top w:val="single" w:color="000000" w:sz="4" w:space="0"/>
              <w:left w:val="single" w:color="000000" w:sz="4" w:space="0"/>
              <w:bottom w:val="single" w:color="000000" w:sz="4" w:space="0"/>
            </w:tcBorders>
          </w:tcPr>
          <w:p>
            <w:pPr>
              <w:pStyle w:val="9"/>
              <w:spacing w:before="23" w:line="280" w:lineRule="auto"/>
              <w:ind w:left="59" w:right="1102"/>
              <w:jc w:val="both"/>
              <w:rPr>
                <w:sz w:val="21"/>
              </w:rPr>
            </w:pPr>
            <w:r>
              <w:rPr>
                <w:sz w:val="21"/>
              </w:rPr>
              <w:t>体育训练Ⅰ 体育训练Ⅱ 体育训练Ⅲ</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249" w:hRule="atLeast"/>
        </w:trPr>
        <w:tc>
          <w:tcPr>
            <w:tcW w:w="548" w:type="dxa"/>
            <w:vMerge w:val="continue"/>
            <w:tcBorders>
              <w:top w:val="nil"/>
              <w:right w:val="single" w:color="000000" w:sz="4" w:space="0"/>
            </w:tcBorders>
          </w:tcPr>
          <w:p>
            <w:pPr>
              <w:rPr>
                <w:sz w:val="2"/>
                <w:szCs w:val="2"/>
              </w:rPr>
            </w:pPr>
          </w:p>
        </w:tc>
        <w:tc>
          <w:tcPr>
            <w:tcW w:w="1466" w:type="dxa"/>
            <w:tcBorders>
              <w:top w:val="single" w:color="000000" w:sz="4" w:space="0"/>
              <w:left w:val="single" w:color="000000" w:sz="4" w:space="0"/>
              <w:bottom w:val="single" w:color="000000" w:sz="4" w:space="0"/>
              <w:right w:val="single" w:color="000000" w:sz="4" w:space="0"/>
            </w:tcBorders>
          </w:tcPr>
          <w:p>
            <w:pPr>
              <w:pStyle w:val="9"/>
              <w:rPr>
                <w:sz w:val="20"/>
              </w:rPr>
            </w:pPr>
          </w:p>
          <w:p>
            <w:pPr>
              <w:pStyle w:val="9"/>
              <w:spacing w:before="3"/>
              <w:rPr>
                <w:sz w:val="18"/>
              </w:rPr>
            </w:pPr>
          </w:p>
          <w:p>
            <w:pPr>
              <w:pStyle w:val="9"/>
              <w:ind w:left="61"/>
              <w:rPr>
                <w:sz w:val="21"/>
              </w:rPr>
            </w:pPr>
            <w:r>
              <w:rPr>
                <w:sz w:val="21"/>
              </w:rPr>
              <w:t>英语知识</w:t>
            </w:r>
          </w:p>
        </w:tc>
        <w:tc>
          <w:tcPr>
            <w:tcW w:w="5117" w:type="dxa"/>
            <w:tcBorders>
              <w:top w:val="single" w:color="000000" w:sz="4" w:space="0"/>
              <w:left w:val="single" w:color="000000" w:sz="4" w:space="0"/>
              <w:bottom w:val="single" w:color="000000" w:sz="4" w:space="0"/>
              <w:right w:val="single" w:color="000000" w:sz="4" w:space="0"/>
            </w:tcBorders>
          </w:tcPr>
          <w:p>
            <w:pPr>
              <w:pStyle w:val="9"/>
              <w:spacing w:before="17" w:line="280" w:lineRule="auto"/>
              <w:ind w:left="61" w:right="43"/>
              <w:jc w:val="both"/>
              <w:rPr>
                <w:sz w:val="21"/>
              </w:rPr>
            </w:pPr>
            <w:r>
              <w:rPr>
                <w:spacing w:val="-4"/>
                <w:sz w:val="21"/>
              </w:rPr>
              <w:t>培养学生英语实际运用与实际交际能力，通过大量语言</w:t>
            </w:r>
            <w:r>
              <w:rPr>
                <w:spacing w:val="-6"/>
                <w:sz w:val="21"/>
              </w:rPr>
              <w:t>实践活动，掌握常用的句型、单词，使学生在听力和口</w:t>
            </w:r>
            <w:r>
              <w:rPr>
                <w:spacing w:val="-4"/>
                <w:sz w:val="21"/>
              </w:rPr>
              <w:t>语上表现出一定的语感素养，前两学期突出英语综合能</w:t>
            </w:r>
          </w:p>
          <w:p>
            <w:pPr>
              <w:pStyle w:val="9"/>
              <w:spacing w:before="1" w:line="266" w:lineRule="exact"/>
              <w:ind w:left="61"/>
              <w:rPr>
                <w:sz w:val="21"/>
              </w:rPr>
            </w:pPr>
            <w:r>
              <w:rPr>
                <w:sz w:val="21"/>
              </w:rPr>
              <w:t>力的训练，以提高学生人际沟通能力。</w:t>
            </w:r>
          </w:p>
        </w:tc>
        <w:tc>
          <w:tcPr>
            <w:tcW w:w="2229" w:type="dxa"/>
            <w:tcBorders>
              <w:top w:val="single" w:color="000000" w:sz="4" w:space="0"/>
              <w:left w:val="single" w:color="000000" w:sz="4" w:space="0"/>
              <w:bottom w:val="single" w:color="000000" w:sz="4" w:space="0"/>
            </w:tcBorders>
          </w:tcPr>
          <w:p>
            <w:pPr>
              <w:pStyle w:val="9"/>
              <w:spacing w:before="17" w:line="280" w:lineRule="auto"/>
              <w:ind w:left="59" w:right="1102"/>
              <w:rPr>
                <w:sz w:val="21"/>
              </w:rPr>
            </w:pPr>
            <w:r>
              <w:rPr>
                <w:sz w:val="21"/>
              </w:rPr>
              <w:t>实用英语Ⅰ 实用英语Ⅱ</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0" w:hRule="atLeast"/>
        </w:trPr>
        <w:tc>
          <w:tcPr>
            <w:tcW w:w="548" w:type="dxa"/>
            <w:vMerge w:val="continue"/>
            <w:tcBorders>
              <w:top w:val="nil"/>
              <w:right w:val="single" w:color="000000" w:sz="4" w:space="0"/>
            </w:tcBorders>
          </w:tcPr>
          <w:p>
            <w:pPr>
              <w:rPr>
                <w:sz w:val="2"/>
                <w:szCs w:val="2"/>
              </w:rPr>
            </w:pPr>
          </w:p>
        </w:tc>
        <w:tc>
          <w:tcPr>
            <w:tcW w:w="1466" w:type="dxa"/>
            <w:tcBorders>
              <w:top w:val="single" w:color="000000" w:sz="4" w:space="0"/>
              <w:left w:val="single" w:color="000000" w:sz="4" w:space="0"/>
              <w:bottom w:val="single" w:color="000000" w:sz="4" w:space="0"/>
              <w:right w:val="single" w:color="000000" w:sz="4" w:space="0"/>
            </w:tcBorders>
          </w:tcPr>
          <w:p>
            <w:pPr>
              <w:pStyle w:val="9"/>
              <w:spacing w:before="18"/>
              <w:ind w:left="61"/>
              <w:rPr>
                <w:sz w:val="21"/>
              </w:rPr>
            </w:pPr>
            <w:r>
              <w:rPr>
                <w:sz w:val="21"/>
              </w:rPr>
              <w:t>计算机操作与</w:t>
            </w:r>
          </w:p>
          <w:p>
            <w:pPr>
              <w:pStyle w:val="9"/>
              <w:spacing w:before="46" w:line="268" w:lineRule="exact"/>
              <w:ind w:left="61"/>
              <w:rPr>
                <w:sz w:val="21"/>
              </w:rPr>
            </w:pPr>
            <w:r>
              <w:rPr>
                <w:sz w:val="21"/>
              </w:rPr>
              <w:t>应用知识</w:t>
            </w:r>
          </w:p>
        </w:tc>
        <w:tc>
          <w:tcPr>
            <w:tcW w:w="5117" w:type="dxa"/>
            <w:tcBorders>
              <w:top w:val="single" w:color="000000" w:sz="4" w:space="0"/>
              <w:left w:val="single" w:color="000000" w:sz="4" w:space="0"/>
              <w:bottom w:val="single" w:color="000000" w:sz="4" w:space="0"/>
              <w:right w:val="single" w:color="000000" w:sz="4" w:space="0"/>
            </w:tcBorders>
          </w:tcPr>
          <w:p>
            <w:pPr>
              <w:pStyle w:val="9"/>
              <w:spacing w:before="18"/>
              <w:ind w:left="61"/>
              <w:rPr>
                <w:sz w:val="21"/>
              </w:rPr>
            </w:pPr>
            <w:r>
              <w:rPr>
                <w:sz w:val="21"/>
              </w:rPr>
              <w:t>使学生掌握信息的获取和处理、传递及应用的基本技</w:t>
            </w:r>
          </w:p>
          <w:p>
            <w:pPr>
              <w:pStyle w:val="9"/>
              <w:spacing w:before="46" w:line="268" w:lineRule="exact"/>
              <w:ind w:left="61"/>
              <w:rPr>
                <w:sz w:val="21"/>
              </w:rPr>
            </w:pPr>
            <w:r>
              <w:rPr>
                <w:sz w:val="21"/>
              </w:rPr>
              <w:t>能，适应现代生活的需要，适应未来职业的需要。</w:t>
            </w:r>
          </w:p>
        </w:tc>
        <w:tc>
          <w:tcPr>
            <w:tcW w:w="2229" w:type="dxa"/>
            <w:tcBorders>
              <w:top w:val="single" w:color="000000" w:sz="4" w:space="0"/>
              <w:left w:val="single" w:color="000000" w:sz="4" w:space="0"/>
              <w:bottom w:val="single" w:color="000000" w:sz="4" w:space="0"/>
            </w:tcBorders>
          </w:tcPr>
          <w:p>
            <w:pPr>
              <w:pStyle w:val="9"/>
              <w:spacing w:before="18"/>
              <w:ind w:left="65" w:right="45"/>
              <w:jc w:val="center"/>
              <w:rPr>
                <w:sz w:val="21"/>
              </w:rPr>
            </w:pPr>
            <w:r>
              <w:rPr>
                <w:sz w:val="21"/>
              </w:rPr>
              <w:t>计算机应用基础</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2199" w:hRule="atLeast"/>
        </w:trPr>
        <w:tc>
          <w:tcPr>
            <w:tcW w:w="548" w:type="dxa"/>
            <w:vMerge w:val="continue"/>
            <w:tcBorders>
              <w:top w:val="nil"/>
              <w:right w:val="single" w:color="000000" w:sz="4" w:space="0"/>
            </w:tcBorders>
          </w:tcPr>
          <w:p>
            <w:pPr>
              <w:rPr>
                <w:sz w:val="2"/>
                <w:szCs w:val="2"/>
              </w:rPr>
            </w:pPr>
          </w:p>
        </w:tc>
        <w:tc>
          <w:tcPr>
            <w:tcW w:w="1466" w:type="dxa"/>
            <w:tcBorders>
              <w:top w:val="single" w:color="000000" w:sz="4" w:space="0"/>
              <w:left w:val="single" w:color="000000" w:sz="4" w:space="0"/>
              <w:right w:val="single" w:color="000000" w:sz="4" w:space="0"/>
            </w:tcBorders>
          </w:tcPr>
          <w:p>
            <w:pPr>
              <w:pStyle w:val="9"/>
              <w:rPr>
                <w:sz w:val="20"/>
              </w:rPr>
            </w:pPr>
          </w:p>
          <w:p>
            <w:pPr>
              <w:pStyle w:val="9"/>
              <w:rPr>
                <w:sz w:val="20"/>
              </w:rPr>
            </w:pPr>
          </w:p>
          <w:p>
            <w:pPr>
              <w:pStyle w:val="9"/>
              <w:spacing w:before="10"/>
              <w:rPr>
                <w:sz w:val="22"/>
              </w:rPr>
            </w:pPr>
          </w:p>
          <w:p>
            <w:pPr>
              <w:pStyle w:val="9"/>
              <w:spacing w:before="1" w:line="280" w:lineRule="auto"/>
              <w:ind w:left="61" w:right="41"/>
              <w:rPr>
                <w:sz w:val="21"/>
              </w:rPr>
            </w:pPr>
            <w:r>
              <w:rPr>
                <w:sz w:val="21"/>
              </w:rPr>
              <w:t>思想政治理论知识</w:t>
            </w:r>
          </w:p>
        </w:tc>
        <w:tc>
          <w:tcPr>
            <w:tcW w:w="5117" w:type="dxa"/>
            <w:tcBorders>
              <w:top w:val="single" w:color="000000" w:sz="4" w:space="0"/>
              <w:left w:val="single" w:color="000000" w:sz="4" w:space="0"/>
              <w:right w:val="single" w:color="000000" w:sz="4" w:space="0"/>
            </w:tcBorders>
          </w:tcPr>
          <w:p>
            <w:pPr>
              <w:pStyle w:val="9"/>
              <w:spacing w:before="17" w:line="280" w:lineRule="auto"/>
              <w:ind w:left="61" w:right="42"/>
              <w:jc w:val="both"/>
              <w:rPr>
                <w:sz w:val="21"/>
              </w:rPr>
            </w:pPr>
            <w:r>
              <w:rPr>
                <w:spacing w:val="-3"/>
                <w:sz w:val="21"/>
              </w:rPr>
              <w:t>通过对思想道德修养与法律基础知识的学习，提高学生</w:t>
            </w:r>
            <w:r>
              <w:rPr>
                <w:spacing w:val="-5"/>
                <w:sz w:val="21"/>
              </w:rPr>
              <w:t>的思想道德素质、职业素质与法律素质，树立崇高的职</w:t>
            </w:r>
            <w:r>
              <w:rPr>
                <w:spacing w:val="-6"/>
                <w:sz w:val="21"/>
              </w:rPr>
              <w:t>业理想，具备良好的职业道德和较强的法纪意识，遵纪</w:t>
            </w:r>
            <w:r>
              <w:rPr>
                <w:spacing w:val="-8"/>
                <w:sz w:val="21"/>
              </w:rPr>
              <w:t>守法，品行端正，讲道德，守纪律，吃苦耐劳，乐于奉</w:t>
            </w:r>
            <w:r>
              <w:rPr>
                <w:sz w:val="21"/>
              </w:rPr>
              <w:t>献。</w:t>
            </w:r>
          </w:p>
          <w:p>
            <w:pPr>
              <w:pStyle w:val="9"/>
              <w:spacing w:before="2"/>
              <w:ind w:left="61"/>
              <w:rPr>
                <w:sz w:val="21"/>
              </w:rPr>
            </w:pPr>
            <w:r>
              <w:rPr>
                <w:spacing w:val="-2"/>
                <w:sz w:val="21"/>
              </w:rPr>
              <w:t>通过对毛泽东思想和中国特色社会主义理论的学习，使</w:t>
            </w:r>
          </w:p>
          <w:p>
            <w:pPr>
              <w:pStyle w:val="9"/>
              <w:spacing w:before="46"/>
              <w:ind w:left="61"/>
              <w:rPr>
                <w:sz w:val="21"/>
              </w:rPr>
            </w:pPr>
            <w:r>
              <w:rPr>
                <w:spacing w:val="-3"/>
                <w:sz w:val="21"/>
              </w:rPr>
              <w:t>学生认识中国基本国情，了解中国革命、建设和改革开</w:t>
            </w:r>
          </w:p>
        </w:tc>
        <w:tc>
          <w:tcPr>
            <w:tcW w:w="2229" w:type="dxa"/>
            <w:tcBorders>
              <w:top w:val="single" w:color="000000" w:sz="4" w:space="0"/>
              <w:left w:val="single" w:color="000000" w:sz="4" w:space="0"/>
            </w:tcBorders>
          </w:tcPr>
          <w:p>
            <w:pPr>
              <w:pStyle w:val="9"/>
              <w:spacing w:before="17" w:line="280" w:lineRule="auto"/>
              <w:ind w:left="66" w:right="45"/>
              <w:jc w:val="center"/>
              <w:rPr>
                <w:sz w:val="21"/>
              </w:rPr>
            </w:pPr>
            <w:r>
              <w:rPr>
                <w:sz w:val="21"/>
              </w:rPr>
              <w:t>思想道德修养与法律基础</w:t>
            </w:r>
          </w:p>
          <w:p>
            <w:pPr>
              <w:pStyle w:val="9"/>
              <w:spacing w:before="1" w:line="280" w:lineRule="auto"/>
              <w:ind w:left="66" w:right="45"/>
              <w:jc w:val="center"/>
              <w:rPr>
                <w:sz w:val="21"/>
              </w:rPr>
            </w:pPr>
            <w:r>
              <w:rPr>
                <w:sz w:val="21"/>
              </w:rPr>
              <w:t>毛泽东思想和中国特色社会主义理论体系概论形势与政策</w:t>
            </w:r>
          </w:p>
          <w:p>
            <w:pPr>
              <w:pStyle w:val="9"/>
              <w:spacing w:before="1"/>
              <w:ind w:left="46" w:right="28"/>
              <w:jc w:val="center"/>
              <w:rPr>
                <w:sz w:val="21"/>
              </w:rPr>
            </w:pPr>
            <w:r>
              <w:rPr>
                <w:sz w:val="21"/>
              </w:rPr>
              <w:t>思想政治理论课实践教</w:t>
            </w:r>
          </w:p>
          <w:p>
            <w:pPr>
              <w:pStyle w:val="9"/>
              <w:spacing w:before="46"/>
              <w:ind w:left="20"/>
              <w:jc w:val="center"/>
              <w:rPr>
                <w:sz w:val="21"/>
              </w:rPr>
            </w:pPr>
            <w:r>
              <w:rPr>
                <w:sz w:val="21"/>
              </w:rPr>
              <w:t>学</w:t>
            </w:r>
          </w:p>
        </w:tc>
      </w:tr>
    </w:tbl>
    <w:p>
      <w:pPr>
        <w:spacing w:after="0"/>
        <w:jc w:val="center"/>
        <w:rPr>
          <w:sz w:val="21"/>
        </w:rPr>
        <w:sectPr>
          <w:pgSz w:w="11910" w:h="16840"/>
          <w:pgMar w:top="1460" w:right="1040" w:bottom="1280" w:left="1160" w:header="988" w:footer="1059" w:gutter="0"/>
          <w:cols w:space="720" w:num="1"/>
        </w:sectPr>
      </w:pPr>
    </w:p>
    <w:tbl>
      <w:tblPr>
        <w:tblStyle w:val="5"/>
        <w:tblW w:w="0" w:type="auto"/>
        <w:tblInd w:w="124"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548"/>
        <w:gridCol w:w="1466"/>
        <w:gridCol w:w="5117"/>
        <w:gridCol w:w="222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20" w:hRule="atLeast"/>
        </w:trPr>
        <w:tc>
          <w:tcPr>
            <w:tcW w:w="548" w:type="dxa"/>
            <w:vMerge w:val="restart"/>
            <w:tcBorders>
              <w:bottom w:val="single" w:color="000000" w:sz="4" w:space="0"/>
              <w:right w:val="single" w:color="000000" w:sz="4" w:space="0"/>
            </w:tcBorders>
          </w:tcPr>
          <w:p>
            <w:pPr>
              <w:pStyle w:val="9"/>
              <w:rPr>
                <w:rFonts w:ascii="Times New Roman"/>
                <w:sz w:val="20"/>
              </w:rPr>
            </w:pPr>
          </w:p>
        </w:tc>
        <w:tc>
          <w:tcPr>
            <w:tcW w:w="1466" w:type="dxa"/>
            <w:tcBorders>
              <w:left w:val="single" w:color="000000" w:sz="4" w:space="0"/>
              <w:bottom w:val="single" w:color="000000" w:sz="4" w:space="0"/>
              <w:right w:val="single" w:color="000000" w:sz="4" w:space="0"/>
            </w:tcBorders>
          </w:tcPr>
          <w:p>
            <w:pPr>
              <w:pStyle w:val="9"/>
              <w:rPr>
                <w:rFonts w:ascii="Times New Roman"/>
                <w:sz w:val="20"/>
              </w:rPr>
            </w:pPr>
          </w:p>
        </w:tc>
        <w:tc>
          <w:tcPr>
            <w:tcW w:w="5117" w:type="dxa"/>
            <w:tcBorders>
              <w:left w:val="single" w:color="000000" w:sz="4" w:space="0"/>
              <w:bottom w:val="single" w:color="000000" w:sz="4" w:space="0"/>
              <w:right w:val="single" w:color="000000" w:sz="4" w:space="0"/>
            </w:tcBorders>
          </w:tcPr>
          <w:p>
            <w:pPr>
              <w:pStyle w:val="9"/>
              <w:spacing w:before="23" w:line="280" w:lineRule="auto"/>
              <w:ind w:left="61" w:right="42"/>
              <w:jc w:val="both"/>
              <w:rPr>
                <w:sz w:val="21"/>
              </w:rPr>
            </w:pPr>
            <w:r>
              <w:rPr>
                <w:spacing w:val="-7"/>
                <w:sz w:val="21"/>
              </w:rPr>
              <w:t>放的历史，坚持走社会主义道路，增强实现改革开放和</w:t>
            </w:r>
            <w:r>
              <w:rPr>
                <w:spacing w:val="-3"/>
                <w:sz w:val="21"/>
              </w:rPr>
              <w:t>社会主义现代化建设宏伟目标的信心和社会责任感，具</w:t>
            </w:r>
            <w:r>
              <w:rPr>
                <w:sz w:val="21"/>
              </w:rPr>
              <w:t>备良好的思想素质和政治素质。</w:t>
            </w:r>
          </w:p>
          <w:p>
            <w:pPr>
              <w:pStyle w:val="9"/>
              <w:spacing w:before="1" w:line="280" w:lineRule="auto"/>
              <w:ind w:left="61" w:right="43"/>
              <w:jc w:val="both"/>
              <w:rPr>
                <w:sz w:val="21"/>
              </w:rPr>
            </w:pPr>
            <w:r>
              <w:rPr>
                <w:spacing w:val="-4"/>
                <w:sz w:val="21"/>
              </w:rPr>
              <w:t>通过对形势与政策知识的学习，使学生了解中国共产党</w:t>
            </w:r>
            <w:r>
              <w:rPr>
                <w:spacing w:val="-5"/>
                <w:sz w:val="21"/>
              </w:rPr>
              <w:t>执政新理念新思想新战略，了解国内外大事、要事，进一步增强执行党的路线、方针、政策的自觉性，增强对社会发展趋势预测的能力，适应社会，持续发展，实现</w:t>
            </w:r>
          </w:p>
          <w:p>
            <w:pPr>
              <w:pStyle w:val="9"/>
              <w:ind w:left="61"/>
              <w:rPr>
                <w:sz w:val="21"/>
              </w:rPr>
            </w:pPr>
            <w:r>
              <w:rPr>
                <w:sz w:val="21"/>
              </w:rPr>
              <w:t>自我。</w:t>
            </w:r>
          </w:p>
        </w:tc>
        <w:tc>
          <w:tcPr>
            <w:tcW w:w="2229" w:type="dxa"/>
            <w:tcBorders>
              <w:left w:val="single" w:color="000000" w:sz="4" w:space="0"/>
              <w:bottom w:val="single" w:color="000000" w:sz="4" w:space="0"/>
            </w:tcBorders>
          </w:tcPr>
          <w:p>
            <w:pPr>
              <w:pStyle w:val="9"/>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45" w:hRule="atLeast"/>
        </w:trPr>
        <w:tc>
          <w:tcPr>
            <w:tcW w:w="548" w:type="dxa"/>
            <w:vMerge w:val="continue"/>
            <w:tcBorders>
              <w:top w:val="nil"/>
              <w:bottom w:val="single" w:color="000000" w:sz="4" w:space="0"/>
              <w:right w:val="single" w:color="000000" w:sz="4" w:space="0"/>
            </w:tcBorders>
          </w:tcPr>
          <w:p>
            <w:pPr>
              <w:rPr>
                <w:sz w:val="2"/>
                <w:szCs w:val="2"/>
              </w:rPr>
            </w:pPr>
          </w:p>
        </w:tc>
        <w:tc>
          <w:tcPr>
            <w:tcW w:w="1466" w:type="dxa"/>
            <w:tcBorders>
              <w:top w:val="single" w:color="000000" w:sz="4" w:space="0"/>
              <w:left w:val="single" w:color="000000" w:sz="4" w:space="0"/>
              <w:bottom w:val="single" w:color="000000" w:sz="4" w:space="0"/>
              <w:right w:val="single" w:color="000000" w:sz="4" w:space="0"/>
            </w:tcBorders>
          </w:tcPr>
          <w:p>
            <w:pPr>
              <w:pStyle w:val="9"/>
              <w:spacing w:before="5"/>
              <w:rPr>
                <w:sz w:val="26"/>
              </w:rPr>
            </w:pPr>
          </w:p>
          <w:p>
            <w:pPr>
              <w:pStyle w:val="9"/>
              <w:ind w:left="61"/>
              <w:rPr>
                <w:sz w:val="21"/>
              </w:rPr>
            </w:pPr>
            <w:r>
              <w:rPr>
                <w:sz w:val="21"/>
              </w:rPr>
              <w:t>中文知识</w:t>
            </w:r>
          </w:p>
        </w:tc>
        <w:tc>
          <w:tcPr>
            <w:tcW w:w="5117" w:type="dxa"/>
            <w:tcBorders>
              <w:top w:val="single" w:color="000000" w:sz="4" w:space="0"/>
              <w:left w:val="single" w:color="000000" w:sz="4" w:space="0"/>
              <w:bottom w:val="single" w:color="000000" w:sz="4" w:space="0"/>
              <w:right w:val="single" w:color="000000" w:sz="4" w:space="0"/>
            </w:tcBorders>
          </w:tcPr>
          <w:p>
            <w:pPr>
              <w:pStyle w:val="9"/>
              <w:spacing w:before="22"/>
              <w:ind w:left="61"/>
              <w:rPr>
                <w:sz w:val="21"/>
              </w:rPr>
            </w:pPr>
            <w:r>
              <w:rPr>
                <w:sz w:val="21"/>
              </w:rPr>
              <w:t>通过学习，培养口语交际能力、阅读能力、书面语言表</w:t>
            </w:r>
          </w:p>
          <w:p>
            <w:pPr>
              <w:pStyle w:val="9"/>
              <w:spacing w:before="6" w:line="310" w:lineRule="atLeast"/>
              <w:ind w:left="61" w:right="3"/>
              <w:rPr>
                <w:sz w:val="21"/>
              </w:rPr>
            </w:pPr>
            <w:r>
              <w:rPr>
                <w:sz w:val="21"/>
              </w:rPr>
              <w:t>达能力、视像能力和发布能力等语文应用能力，为学生素质培养打下扎实的基础。</w:t>
            </w:r>
          </w:p>
        </w:tc>
        <w:tc>
          <w:tcPr>
            <w:tcW w:w="2229" w:type="dxa"/>
            <w:tcBorders>
              <w:top w:val="single" w:color="000000" w:sz="4" w:space="0"/>
              <w:left w:val="single" w:color="000000" w:sz="4" w:space="0"/>
              <w:bottom w:val="single" w:color="000000" w:sz="4" w:space="0"/>
            </w:tcBorders>
          </w:tcPr>
          <w:p>
            <w:pPr>
              <w:pStyle w:val="9"/>
              <w:spacing w:before="22"/>
              <w:ind w:left="59"/>
              <w:rPr>
                <w:sz w:val="21"/>
              </w:rPr>
            </w:pPr>
            <w:r>
              <w:rPr>
                <w:sz w:val="21"/>
              </w:rPr>
              <w:t>大学语文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45" w:hRule="atLeast"/>
        </w:trPr>
        <w:tc>
          <w:tcPr>
            <w:tcW w:w="548" w:type="dxa"/>
            <w:vMerge w:val="continue"/>
            <w:tcBorders>
              <w:top w:val="nil"/>
              <w:bottom w:val="single" w:color="000000" w:sz="4" w:space="0"/>
              <w:right w:val="single" w:color="000000" w:sz="4" w:space="0"/>
            </w:tcBorders>
          </w:tcPr>
          <w:p>
            <w:pPr>
              <w:rPr>
                <w:sz w:val="2"/>
                <w:szCs w:val="2"/>
              </w:rPr>
            </w:pPr>
          </w:p>
        </w:tc>
        <w:tc>
          <w:tcPr>
            <w:tcW w:w="1466" w:type="dxa"/>
            <w:tcBorders>
              <w:top w:val="single" w:color="000000" w:sz="4" w:space="0"/>
              <w:left w:val="single" w:color="000000" w:sz="4" w:space="0"/>
              <w:bottom w:val="single" w:color="000000" w:sz="4" w:space="0"/>
              <w:right w:val="single" w:color="000000" w:sz="4" w:space="0"/>
            </w:tcBorders>
          </w:tcPr>
          <w:p>
            <w:pPr>
              <w:pStyle w:val="9"/>
              <w:spacing w:before="179" w:line="280" w:lineRule="auto"/>
              <w:ind w:left="61" w:right="41"/>
              <w:rPr>
                <w:sz w:val="21"/>
              </w:rPr>
            </w:pPr>
            <w:r>
              <w:rPr>
                <w:sz w:val="21"/>
              </w:rPr>
              <w:t>中国优秀传统文化知识</w:t>
            </w:r>
          </w:p>
        </w:tc>
        <w:tc>
          <w:tcPr>
            <w:tcW w:w="5117" w:type="dxa"/>
            <w:tcBorders>
              <w:top w:val="single" w:color="000000" w:sz="4" w:space="0"/>
              <w:left w:val="single" w:color="000000" w:sz="4" w:space="0"/>
              <w:bottom w:val="single" w:color="000000" w:sz="4" w:space="0"/>
              <w:right w:val="single" w:color="000000" w:sz="4" w:space="0"/>
            </w:tcBorders>
          </w:tcPr>
          <w:p>
            <w:pPr>
              <w:pStyle w:val="9"/>
              <w:spacing w:before="22"/>
              <w:ind w:left="61"/>
              <w:rPr>
                <w:sz w:val="21"/>
              </w:rPr>
            </w:pPr>
            <w:r>
              <w:rPr>
                <w:sz w:val="21"/>
              </w:rPr>
              <w:t>通过学习，提高学生对中华优秀传统文化的自主学习和</w:t>
            </w:r>
          </w:p>
          <w:p>
            <w:pPr>
              <w:pStyle w:val="9"/>
              <w:spacing w:before="6" w:line="310" w:lineRule="atLeast"/>
              <w:ind w:left="61" w:right="3"/>
              <w:rPr>
                <w:sz w:val="21"/>
              </w:rPr>
            </w:pPr>
            <w:r>
              <w:rPr>
                <w:sz w:val="21"/>
              </w:rPr>
              <w:t>探究能力，培养学生的文化创新意识，增强学生传承弘扬中华优秀传统文化的自豪感、责任感和使命感。</w:t>
            </w:r>
          </w:p>
        </w:tc>
        <w:tc>
          <w:tcPr>
            <w:tcW w:w="2229" w:type="dxa"/>
            <w:tcBorders>
              <w:top w:val="single" w:color="000000" w:sz="4" w:space="0"/>
              <w:left w:val="single" w:color="000000" w:sz="4" w:space="0"/>
              <w:bottom w:val="single" w:color="000000" w:sz="4" w:space="0"/>
            </w:tcBorders>
          </w:tcPr>
          <w:p>
            <w:pPr>
              <w:pStyle w:val="9"/>
              <w:spacing w:before="22"/>
              <w:ind w:left="59"/>
              <w:rPr>
                <w:sz w:val="21"/>
              </w:rPr>
            </w:pPr>
            <w:r>
              <w:rPr>
                <w:sz w:val="21"/>
              </w:rPr>
              <w:t>中国文化概论</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9" w:hRule="atLeast"/>
        </w:trPr>
        <w:tc>
          <w:tcPr>
            <w:tcW w:w="548" w:type="dxa"/>
            <w:vMerge w:val="continue"/>
            <w:tcBorders>
              <w:top w:val="nil"/>
              <w:bottom w:val="single" w:color="000000" w:sz="4" w:space="0"/>
              <w:right w:val="single" w:color="000000" w:sz="4" w:space="0"/>
            </w:tcBorders>
          </w:tcPr>
          <w:p>
            <w:pPr>
              <w:rPr>
                <w:sz w:val="2"/>
                <w:szCs w:val="2"/>
              </w:rPr>
            </w:pPr>
          </w:p>
        </w:tc>
        <w:tc>
          <w:tcPr>
            <w:tcW w:w="1466" w:type="dxa"/>
            <w:tcBorders>
              <w:top w:val="single" w:color="000000" w:sz="4" w:space="0"/>
              <w:left w:val="single" w:color="000000" w:sz="4" w:space="0"/>
              <w:bottom w:val="single" w:color="000000" w:sz="4" w:space="0"/>
              <w:right w:val="single" w:color="000000" w:sz="4" w:space="0"/>
            </w:tcBorders>
          </w:tcPr>
          <w:p>
            <w:pPr>
              <w:pStyle w:val="9"/>
              <w:spacing w:before="22"/>
              <w:ind w:left="61"/>
              <w:rPr>
                <w:sz w:val="21"/>
              </w:rPr>
            </w:pPr>
            <w:r>
              <w:rPr>
                <w:sz w:val="21"/>
              </w:rPr>
              <w:t>应用文写作知</w:t>
            </w:r>
          </w:p>
          <w:p>
            <w:pPr>
              <w:pStyle w:val="9"/>
              <w:spacing w:before="46"/>
              <w:ind w:left="61"/>
              <w:rPr>
                <w:sz w:val="21"/>
              </w:rPr>
            </w:pPr>
            <w:r>
              <w:rPr>
                <w:sz w:val="21"/>
              </w:rPr>
              <w:t>识</w:t>
            </w:r>
          </w:p>
        </w:tc>
        <w:tc>
          <w:tcPr>
            <w:tcW w:w="5117" w:type="dxa"/>
            <w:tcBorders>
              <w:top w:val="single" w:color="000000" w:sz="4" w:space="0"/>
              <w:left w:val="single" w:color="000000" w:sz="4" w:space="0"/>
              <w:bottom w:val="single" w:color="000000" w:sz="4" w:space="0"/>
              <w:right w:val="single" w:color="000000" w:sz="4" w:space="0"/>
            </w:tcBorders>
          </w:tcPr>
          <w:p>
            <w:pPr>
              <w:pStyle w:val="9"/>
              <w:spacing w:before="22"/>
              <w:ind w:left="61"/>
              <w:rPr>
                <w:sz w:val="21"/>
              </w:rPr>
            </w:pPr>
            <w:r>
              <w:rPr>
                <w:sz w:val="21"/>
              </w:rPr>
              <w:t>通过学习，培养学生在应用文写作的能力，为学生适应</w:t>
            </w:r>
          </w:p>
          <w:p>
            <w:pPr>
              <w:pStyle w:val="9"/>
              <w:spacing w:before="46"/>
              <w:ind w:left="61"/>
              <w:rPr>
                <w:sz w:val="21"/>
              </w:rPr>
            </w:pPr>
            <w:r>
              <w:rPr>
                <w:sz w:val="21"/>
              </w:rPr>
              <w:t>职场工作奠定基础。</w:t>
            </w:r>
          </w:p>
        </w:tc>
        <w:tc>
          <w:tcPr>
            <w:tcW w:w="2229" w:type="dxa"/>
            <w:tcBorders>
              <w:top w:val="single" w:color="000000" w:sz="4" w:space="0"/>
              <w:left w:val="single" w:color="000000" w:sz="4" w:space="0"/>
              <w:bottom w:val="single" w:color="000000" w:sz="4" w:space="0"/>
            </w:tcBorders>
          </w:tcPr>
          <w:p>
            <w:pPr>
              <w:pStyle w:val="9"/>
              <w:spacing w:before="179"/>
              <w:ind w:left="59"/>
              <w:rPr>
                <w:sz w:val="21"/>
              </w:rPr>
            </w:pPr>
            <w:r>
              <w:rPr>
                <w:sz w:val="21"/>
              </w:rPr>
              <w:t>应用文写作</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9" w:hRule="atLeast"/>
        </w:trPr>
        <w:tc>
          <w:tcPr>
            <w:tcW w:w="548" w:type="dxa"/>
            <w:vMerge w:val="continue"/>
            <w:tcBorders>
              <w:top w:val="nil"/>
              <w:bottom w:val="single" w:color="000000" w:sz="4" w:space="0"/>
              <w:right w:val="single" w:color="000000" w:sz="4" w:space="0"/>
            </w:tcBorders>
          </w:tcPr>
          <w:p>
            <w:pPr>
              <w:rPr>
                <w:sz w:val="2"/>
                <w:szCs w:val="2"/>
              </w:rPr>
            </w:pPr>
          </w:p>
        </w:tc>
        <w:tc>
          <w:tcPr>
            <w:tcW w:w="1466" w:type="dxa"/>
            <w:tcBorders>
              <w:top w:val="single" w:color="000000" w:sz="4" w:space="0"/>
              <w:left w:val="single" w:color="000000" w:sz="4" w:space="0"/>
              <w:bottom w:val="single" w:color="000000" w:sz="4" w:space="0"/>
              <w:right w:val="single" w:color="000000" w:sz="4" w:space="0"/>
            </w:tcBorders>
          </w:tcPr>
          <w:p>
            <w:pPr>
              <w:pStyle w:val="9"/>
              <w:spacing w:before="22"/>
              <w:ind w:left="61"/>
              <w:rPr>
                <w:sz w:val="21"/>
              </w:rPr>
            </w:pPr>
            <w:r>
              <w:rPr>
                <w:sz w:val="21"/>
              </w:rPr>
              <w:t>职业规划与就</w:t>
            </w:r>
          </w:p>
          <w:p>
            <w:pPr>
              <w:pStyle w:val="9"/>
              <w:spacing w:before="47"/>
              <w:ind w:left="61"/>
              <w:rPr>
                <w:sz w:val="21"/>
              </w:rPr>
            </w:pPr>
            <w:r>
              <w:rPr>
                <w:sz w:val="21"/>
              </w:rPr>
              <w:t>业观知识</w:t>
            </w:r>
          </w:p>
        </w:tc>
        <w:tc>
          <w:tcPr>
            <w:tcW w:w="5117" w:type="dxa"/>
            <w:tcBorders>
              <w:top w:val="single" w:color="000000" w:sz="4" w:space="0"/>
              <w:left w:val="single" w:color="000000" w:sz="4" w:space="0"/>
              <w:bottom w:val="single" w:color="000000" w:sz="4" w:space="0"/>
              <w:right w:val="single" w:color="000000" w:sz="4" w:space="0"/>
            </w:tcBorders>
          </w:tcPr>
          <w:p>
            <w:pPr>
              <w:pStyle w:val="9"/>
              <w:spacing w:before="1"/>
              <w:rPr>
                <w:sz w:val="14"/>
              </w:rPr>
            </w:pPr>
          </w:p>
          <w:p>
            <w:pPr>
              <w:pStyle w:val="9"/>
              <w:ind w:left="61"/>
              <w:rPr>
                <w:sz w:val="21"/>
              </w:rPr>
            </w:pPr>
            <w:r>
              <w:rPr>
                <w:sz w:val="21"/>
              </w:rPr>
              <w:t>树立正确的就业观念，具备就业市场应变的能力。</w:t>
            </w:r>
          </w:p>
        </w:tc>
        <w:tc>
          <w:tcPr>
            <w:tcW w:w="2229" w:type="dxa"/>
            <w:tcBorders>
              <w:top w:val="single" w:color="000000" w:sz="4" w:space="0"/>
              <w:left w:val="single" w:color="000000" w:sz="4" w:space="0"/>
              <w:bottom w:val="single" w:color="000000" w:sz="4" w:space="0"/>
            </w:tcBorders>
          </w:tcPr>
          <w:p>
            <w:pPr>
              <w:pStyle w:val="9"/>
              <w:spacing w:before="22"/>
              <w:ind w:left="59"/>
              <w:rPr>
                <w:sz w:val="21"/>
              </w:rPr>
            </w:pPr>
            <w:r>
              <w:rPr>
                <w:sz w:val="21"/>
              </w:rPr>
              <w:t>专业发展指导、</w:t>
            </w:r>
          </w:p>
          <w:p>
            <w:pPr>
              <w:pStyle w:val="9"/>
              <w:spacing w:before="47"/>
              <w:ind w:left="59"/>
              <w:rPr>
                <w:sz w:val="21"/>
              </w:rPr>
            </w:pPr>
            <w:r>
              <w:rPr>
                <w:sz w:val="21"/>
              </w:rPr>
              <w:t>职业规划与就业指导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30" w:hRule="atLeast"/>
        </w:trPr>
        <w:tc>
          <w:tcPr>
            <w:tcW w:w="548" w:type="dxa"/>
            <w:vMerge w:val="continue"/>
            <w:tcBorders>
              <w:top w:val="nil"/>
              <w:bottom w:val="single" w:color="000000" w:sz="4" w:space="0"/>
              <w:right w:val="single" w:color="000000" w:sz="4" w:space="0"/>
            </w:tcBorders>
          </w:tcPr>
          <w:p>
            <w:pPr>
              <w:rPr>
                <w:sz w:val="2"/>
                <w:szCs w:val="2"/>
              </w:rPr>
            </w:pPr>
          </w:p>
        </w:tc>
        <w:tc>
          <w:tcPr>
            <w:tcW w:w="1466" w:type="dxa"/>
            <w:tcBorders>
              <w:top w:val="single" w:color="000000" w:sz="4" w:space="0"/>
              <w:left w:val="single" w:color="000000" w:sz="4" w:space="0"/>
              <w:bottom w:val="single" w:color="000000" w:sz="4" w:space="0"/>
              <w:right w:val="single" w:color="000000" w:sz="4" w:space="0"/>
            </w:tcBorders>
          </w:tcPr>
          <w:p>
            <w:pPr>
              <w:pStyle w:val="9"/>
              <w:spacing w:before="1"/>
              <w:rPr>
                <w:sz w:val="14"/>
              </w:rPr>
            </w:pPr>
          </w:p>
          <w:p>
            <w:pPr>
              <w:pStyle w:val="9"/>
              <w:ind w:left="61"/>
              <w:rPr>
                <w:sz w:val="21"/>
              </w:rPr>
            </w:pPr>
            <w:r>
              <w:rPr>
                <w:sz w:val="21"/>
              </w:rPr>
              <w:t>创新创业知识</w:t>
            </w:r>
          </w:p>
        </w:tc>
        <w:tc>
          <w:tcPr>
            <w:tcW w:w="5117" w:type="dxa"/>
            <w:tcBorders>
              <w:top w:val="single" w:color="000000" w:sz="4" w:space="0"/>
              <w:left w:val="single" w:color="000000" w:sz="4" w:space="0"/>
              <w:bottom w:val="single" w:color="000000" w:sz="4" w:space="0"/>
              <w:right w:val="single" w:color="000000" w:sz="4" w:space="0"/>
            </w:tcBorders>
          </w:tcPr>
          <w:p>
            <w:pPr>
              <w:pStyle w:val="9"/>
              <w:spacing w:before="23"/>
              <w:ind w:left="61"/>
              <w:rPr>
                <w:sz w:val="21"/>
              </w:rPr>
            </w:pPr>
            <w:r>
              <w:rPr>
                <w:sz w:val="21"/>
              </w:rPr>
              <w:t>使学生掌握开展创业活动所需要的基本知识</w:t>
            </w:r>
            <w:r>
              <w:rPr>
                <w:rFonts w:ascii="Times New Roman" w:eastAsia="Times New Roman"/>
                <w:sz w:val="21"/>
              </w:rPr>
              <w:t>,</w:t>
            </w:r>
            <w:r>
              <w:rPr>
                <w:sz w:val="21"/>
              </w:rPr>
              <w:t>具备必要</w:t>
            </w:r>
          </w:p>
          <w:p>
            <w:pPr>
              <w:pStyle w:val="9"/>
              <w:spacing w:before="46"/>
              <w:ind w:left="61"/>
              <w:rPr>
                <w:sz w:val="21"/>
              </w:rPr>
            </w:pPr>
            <w:r>
              <w:rPr>
                <w:sz w:val="21"/>
              </w:rPr>
              <w:t>的创业能力</w:t>
            </w:r>
            <w:r>
              <w:rPr>
                <w:rFonts w:ascii="Times New Roman" w:eastAsia="Times New Roman"/>
                <w:sz w:val="21"/>
              </w:rPr>
              <w:t>,</w:t>
            </w:r>
            <w:r>
              <w:rPr>
                <w:sz w:val="21"/>
              </w:rPr>
              <w:t>帮助学生树立科学的创业观。</w:t>
            </w:r>
          </w:p>
        </w:tc>
        <w:tc>
          <w:tcPr>
            <w:tcW w:w="2229" w:type="dxa"/>
            <w:tcBorders>
              <w:top w:val="single" w:color="000000" w:sz="4" w:space="0"/>
              <w:left w:val="single" w:color="000000" w:sz="4" w:space="0"/>
              <w:bottom w:val="single" w:color="000000" w:sz="4" w:space="0"/>
            </w:tcBorders>
          </w:tcPr>
          <w:p>
            <w:pPr>
              <w:pStyle w:val="9"/>
              <w:spacing w:before="23"/>
              <w:ind w:left="59"/>
              <w:rPr>
                <w:sz w:val="21"/>
              </w:rPr>
            </w:pPr>
            <w:r>
              <w:rPr>
                <w:sz w:val="21"/>
              </w:rPr>
              <w:t>创新创业教育</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44" w:hRule="atLeast"/>
        </w:trPr>
        <w:tc>
          <w:tcPr>
            <w:tcW w:w="548" w:type="dxa"/>
            <w:vMerge w:val="continue"/>
            <w:tcBorders>
              <w:top w:val="nil"/>
              <w:bottom w:val="single" w:color="000000" w:sz="4" w:space="0"/>
              <w:right w:val="single" w:color="000000" w:sz="4" w:space="0"/>
            </w:tcBorders>
          </w:tcPr>
          <w:p>
            <w:pPr>
              <w:rPr>
                <w:sz w:val="2"/>
                <w:szCs w:val="2"/>
              </w:rPr>
            </w:pPr>
          </w:p>
        </w:tc>
        <w:tc>
          <w:tcPr>
            <w:tcW w:w="1466" w:type="dxa"/>
            <w:tcBorders>
              <w:top w:val="single" w:color="000000" w:sz="4" w:space="0"/>
              <w:left w:val="single" w:color="000000" w:sz="4" w:space="0"/>
              <w:bottom w:val="single" w:color="000000" w:sz="4" w:space="0"/>
              <w:right w:val="single" w:color="000000" w:sz="4" w:space="0"/>
            </w:tcBorders>
          </w:tcPr>
          <w:p>
            <w:pPr>
              <w:pStyle w:val="9"/>
              <w:spacing w:before="4"/>
              <w:rPr>
                <w:sz w:val="26"/>
              </w:rPr>
            </w:pPr>
          </w:p>
          <w:p>
            <w:pPr>
              <w:pStyle w:val="9"/>
              <w:ind w:left="61"/>
              <w:rPr>
                <w:sz w:val="21"/>
              </w:rPr>
            </w:pPr>
            <w:r>
              <w:rPr>
                <w:sz w:val="21"/>
              </w:rPr>
              <w:t>健康教育知识</w:t>
            </w:r>
          </w:p>
        </w:tc>
        <w:tc>
          <w:tcPr>
            <w:tcW w:w="5117" w:type="dxa"/>
            <w:tcBorders>
              <w:top w:val="single" w:color="000000" w:sz="4" w:space="0"/>
              <w:left w:val="single" w:color="000000" w:sz="4" w:space="0"/>
              <w:bottom w:val="single" w:color="000000" w:sz="4" w:space="0"/>
              <w:right w:val="single" w:color="000000" w:sz="4" w:space="0"/>
            </w:tcBorders>
          </w:tcPr>
          <w:p>
            <w:pPr>
              <w:pStyle w:val="9"/>
              <w:spacing w:before="22" w:line="280" w:lineRule="auto"/>
              <w:ind w:left="61" w:right="5"/>
              <w:rPr>
                <w:sz w:val="21"/>
              </w:rPr>
            </w:pPr>
            <w:r>
              <w:rPr>
                <w:sz w:val="21"/>
              </w:rPr>
              <w:t>掌握科学锻炼身体的基本技能，具有良好的身体素质和基本运动技能，并达到国家体能标准；具备良好形体、</w:t>
            </w:r>
          </w:p>
          <w:p>
            <w:pPr>
              <w:pStyle w:val="9"/>
              <w:spacing w:before="1"/>
              <w:ind w:left="61"/>
              <w:rPr>
                <w:sz w:val="21"/>
              </w:rPr>
            </w:pPr>
            <w:r>
              <w:rPr>
                <w:sz w:val="21"/>
              </w:rPr>
              <w:t>仪态协调能力，具有健康的生理素质和心理素质；</w:t>
            </w:r>
          </w:p>
        </w:tc>
        <w:tc>
          <w:tcPr>
            <w:tcW w:w="2229" w:type="dxa"/>
            <w:tcBorders>
              <w:top w:val="single" w:color="000000" w:sz="4" w:space="0"/>
              <w:left w:val="single" w:color="000000" w:sz="4" w:space="0"/>
              <w:bottom w:val="single" w:color="000000" w:sz="4" w:space="0"/>
            </w:tcBorders>
          </w:tcPr>
          <w:p>
            <w:pPr>
              <w:pStyle w:val="9"/>
              <w:spacing w:before="22" w:line="280" w:lineRule="auto"/>
              <w:ind w:left="59" w:right="40"/>
              <w:rPr>
                <w:sz w:val="21"/>
              </w:rPr>
            </w:pPr>
            <w:r>
              <w:rPr>
                <w:sz w:val="21"/>
              </w:rPr>
              <w:t>大学生安全教育、体育训练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45" w:hRule="atLeast"/>
        </w:trPr>
        <w:tc>
          <w:tcPr>
            <w:tcW w:w="548" w:type="dxa"/>
            <w:vMerge w:val="restart"/>
            <w:tcBorders>
              <w:top w:val="single" w:color="000000" w:sz="4" w:space="0"/>
              <w:bottom w:val="single" w:color="000000" w:sz="4" w:space="0"/>
              <w:right w:val="single" w:color="000000" w:sz="4" w:space="0"/>
            </w:tcBorders>
          </w:tcPr>
          <w:p>
            <w:pPr>
              <w:pStyle w:val="9"/>
              <w:rPr>
                <w:sz w:val="20"/>
              </w:rPr>
            </w:pPr>
          </w:p>
          <w:p>
            <w:pPr>
              <w:pStyle w:val="9"/>
              <w:rPr>
                <w:sz w:val="20"/>
              </w:rPr>
            </w:pPr>
          </w:p>
          <w:p>
            <w:pPr>
              <w:pStyle w:val="9"/>
              <w:rPr>
                <w:sz w:val="20"/>
              </w:rPr>
            </w:pPr>
          </w:p>
          <w:p>
            <w:pPr>
              <w:pStyle w:val="9"/>
              <w:rPr>
                <w:sz w:val="20"/>
              </w:rPr>
            </w:pPr>
          </w:p>
          <w:p>
            <w:pPr>
              <w:pStyle w:val="9"/>
              <w:rPr>
                <w:sz w:val="20"/>
              </w:rPr>
            </w:pPr>
          </w:p>
          <w:p>
            <w:pPr>
              <w:pStyle w:val="9"/>
              <w:rPr>
                <w:sz w:val="20"/>
              </w:rPr>
            </w:pPr>
          </w:p>
          <w:p>
            <w:pPr>
              <w:pStyle w:val="9"/>
              <w:spacing w:before="11"/>
              <w:rPr>
                <w:sz w:val="25"/>
              </w:rPr>
            </w:pPr>
          </w:p>
          <w:p>
            <w:pPr>
              <w:pStyle w:val="9"/>
              <w:spacing w:line="280" w:lineRule="auto"/>
              <w:ind w:left="63" w:right="47"/>
              <w:jc w:val="both"/>
              <w:rPr>
                <w:sz w:val="21"/>
              </w:rPr>
            </w:pPr>
            <w:r>
              <w:rPr>
                <w:sz w:val="21"/>
              </w:rPr>
              <w:t>专业技术基础知识</w:t>
            </w:r>
          </w:p>
        </w:tc>
        <w:tc>
          <w:tcPr>
            <w:tcW w:w="1466" w:type="dxa"/>
            <w:tcBorders>
              <w:top w:val="single" w:color="000000" w:sz="4" w:space="0"/>
              <w:left w:val="single" w:color="000000" w:sz="4" w:space="0"/>
              <w:bottom w:val="single" w:color="000000" w:sz="4" w:space="0"/>
              <w:right w:val="single" w:color="000000" w:sz="4" w:space="0"/>
            </w:tcBorders>
          </w:tcPr>
          <w:p>
            <w:pPr>
              <w:pStyle w:val="9"/>
              <w:spacing w:before="1"/>
              <w:rPr>
                <w:sz w:val="14"/>
              </w:rPr>
            </w:pPr>
          </w:p>
          <w:p>
            <w:pPr>
              <w:pStyle w:val="9"/>
              <w:spacing w:line="280" w:lineRule="auto"/>
              <w:ind w:left="61" w:right="41"/>
              <w:rPr>
                <w:sz w:val="21"/>
              </w:rPr>
            </w:pPr>
            <w:r>
              <w:rPr>
                <w:sz w:val="21"/>
              </w:rPr>
              <w:t>服装制作基础知识</w:t>
            </w:r>
          </w:p>
        </w:tc>
        <w:tc>
          <w:tcPr>
            <w:tcW w:w="5117" w:type="dxa"/>
            <w:tcBorders>
              <w:top w:val="single" w:color="000000" w:sz="4" w:space="0"/>
              <w:left w:val="single" w:color="000000" w:sz="4" w:space="0"/>
              <w:bottom w:val="single" w:color="000000" w:sz="4" w:space="0"/>
              <w:right w:val="single" w:color="000000" w:sz="4" w:space="0"/>
            </w:tcBorders>
          </w:tcPr>
          <w:p>
            <w:pPr>
              <w:pStyle w:val="9"/>
              <w:spacing w:before="24" w:line="280" w:lineRule="auto"/>
              <w:ind w:left="61" w:right="3"/>
              <w:rPr>
                <w:sz w:val="21"/>
              </w:rPr>
            </w:pPr>
            <w:r>
              <w:rPr>
                <w:sz w:val="21"/>
              </w:rPr>
              <w:t xml:space="preserve">通过解剖与仿制的方式，掌握服装 </w:t>
            </w:r>
            <w:r>
              <w:rPr>
                <w:rFonts w:ascii="Times New Roman" w:eastAsia="Times New Roman"/>
                <w:sz w:val="21"/>
              </w:rPr>
              <w:t xml:space="preserve">11 </w:t>
            </w:r>
            <w:r>
              <w:rPr>
                <w:sz w:val="21"/>
              </w:rPr>
              <w:t>个单品类别的制作特点和必须的常规技术，及对各种材料的制作方法与</w:t>
            </w:r>
          </w:p>
          <w:p>
            <w:pPr>
              <w:pStyle w:val="9"/>
              <w:ind w:left="61"/>
              <w:rPr>
                <w:sz w:val="21"/>
              </w:rPr>
            </w:pPr>
            <w:r>
              <w:rPr>
                <w:sz w:val="21"/>
              </w:rPr>
              <w:t>技巧。</w:t>
            </w:r>
          </w:p>
        </w:tc>
        <w:tc>
          <w:tcPr>
            <w:tcW w:w="2229" w:type="dxa"/>
            <w:tcBorders>
              <w:top w:val="single" w:color="000000" w:sz="4" w:space="0"/>
              <w:left w:val="single" w:color="000000" w:sz="4" w:space="0"/>
              <w:bottom w:val="single" w:color="000000" w:sz="4" w:space="0"/>
            </w:tcBorders>
          </w:tcPr>
          <w:p>
            <w:pPr>
              <w:pStyle w:val="9"/>
              <w:spacing w:before="24"/>
              <w:ind w:left="59"/>
              <w:rPr>
                <w:sz w:val="21"/>
              </w:rPr>
            </w:pPr>
            <w:r>
              <w:rPr>
                <w:sz w:val="21"/>
              </w:rPr>
              <w:t>服装制作基础</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45" w:hRule="atLeast"/>
        </w:trPr>
        <w:tc>
          <w:tcPr>
            <w:tcW w:w="548" w:type="dxa"/>
            <w:vMerge w:val="continue"/>
            <w:tcBorders>
              <w:top w:val="nil"/>
              <w:bottom w:val="single" w:color="000000" w:sz="4" w:space="0"/>
              <w:right w:val="single" w:color="000000" w:sz="4" w:space="0"/>
            </w:tcBorders>
          </w:tcPr>
          <w:p>
            <w:pPr>
              <w:rPr>
                <w:sz w:val="2"/>
                <w:szCs w:val="2"/>
              </w:rPr>
            </w:pPr>
          </w:p>
        </w:tc>
        <w:tc>
          <w:tcPr>
            <w:tcW w:w="1466" w:type="dxa"/>
            <w:tcBorders>
              <w:top w:val="single" w:color="000000" w:sz="4" w:space="0"/>
              <w:left w:val="single" w:color="000000" w:sz="4" w:space="0"/>
              <w:bottom w:val="single" w:color="000000" w:sz="4" w:space="0"/>
              <w:right w:val="single" w:color="000000" w:sz="4" w:space="0"/>
            </w:tcBorders>
          </w:tcPr>
          <w:p>
            <w:pPr>
              <w:pStyle w:val="9"/>
              <w:spacing w:before="1"/>
              <w:rPr>
                <w:sz w:val="14"/>
              </w:rPr>
            </w:pPr>
          </w:p>
          <w:p>
            <w:pPr>
              <w:pStyle w:val="9"/>
              <w:spacing w:line="280" w:lineRule="auto"/>
              <w:ind w:left="61" w:right="41"/>
              <w:rPr>
                <w:sz w:val="21"/>
              </w:rPr>
            </w:pPr>
            <w:r>
              <w:rPr>
                <w:sz w:val="21"/>
              </w:rPr>
              <w:t>中外服装史知识</w:t>
            </w:r>
          </w:p>
        </w:tc>
        <w:tc>
          <w:tcPr>
            <w:tcW w:w="5117" w:type="dxa"/>
            <w:tcBorders>
              <w:top w:val="single" w:color="000000" w:sz="4" w:space="0"/>
              <w:left w:val="single" w:color="000000" w:sz="4" w:space="0"/>
              <w:bottom w:val="single" w:color="000000" w:sz="4" w:space="0"/>
              <w:right w:val="single" w:color="000000" w:sz="4" w:space="0"/>
            </w:tcBorders>
          </w:tcPr>
          <w:p>
            <w:pPr>
              <w:pStyle w:val="9"/>
              <w:spacing w:before="24" w:line="280" w:lineRule="auto"/>
              <w:ind w:left="61" w:right="3"/>
              <w:rPr>
                <w:sz w:val="21"/>
              </w:rPr>
            </w:pPr>
            <w:r>
              <w:rPr>
                <w:sz w:val="21"/>
              </w:rPr>
              <w:t>掌握中国服装、世界服装的发展过程和特点，中国少数民族民俗文化服饰的发展与源头，对其进行传承与创</w:t>
            </w:r>
          </w:p>
          <w:p>
            <w:pPr>
              <w:pStyle w:val="9"/>
              <w:ind w:left="61"/>
              <w:rPr>
                <w:sz w:val="21"/>
              </w:rPr>
            </w:pPr>
            <w:r>
              <w:rPr>
                <w:sz w:val="21"/>
              </w:rPr>
              <w:t>新。</w:t>
            </w:r>
          </w:p>
        </w:tc>
        <w:tc>
          <w:tcPr>
            <w:tcW w:w="2229" w:type="dxa"/>
            <w:tcBorders>
              <w:top w:val="single" w:color="000000" w:sz="4" w:space="0"/>
              <w:left w:val="single" w:color="000000" w:sz="4" w:space="0"/>
              <w:bottom w:val="single" w:color="000000" w:sz="4" w:space="0"/>
            </w:tcBorders>
          </w:tcPr>
          <w:p>
            <w:pPr>
              <w:pStyle w:val="9"/>
              <w:spacing w:before="24"/>
              <w:ind w:left="59"/>
              <w:rPr>
                <w:sz w:val="21"/>
              </w:rPr>
            </w:pPr>
            <w:r>
              <w:rPr>
                <w:sz w:val="21"/>
              </w:rPr>
              <w:t>中外服装史</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9" w:hRule="atLeast"/>
        </w:trPr>
        <w:tc>
          <w:tcPr>
            <w:tcW w:w="548" w:type="dxa"/>
            <w:vMerge w:val="continue"/>
            <w:tcBorders>
              <w:top w:val="nil"/>
              <w:bottom w:val="single" w:color="000000" w:sz="4" w:space="0"/>
              <w:right w:val="single" w:color="000000" w:sz="4" w:space="0"/>
            </w:tcBorders>
          </w:tcPr>
          <w:p>
            <w:pPr>
              <w:rPr>
                <w:sz w:val="2"/>
                <w:szCs w:val="2"/>
              </w:rPr>
            </w:pPr>
          </w:p>
        </w:tc>
        <w:tc>
          <w:tcPr>
            <w:tcW w:w="1466" w:type="dxa"/>
            <w:tcBorders>
              <w:top w:val="single" w:color="000000" w:sz="4" w:space="0"/>
              <w:left w:val="single" w:color="000000" w:sz="4" w:space="0"/>
              <w:bottom w:val="single" w:color="000000" w:sz="4" w:space="0"/>
              <w:right w:val="single" w:color="000000" w:sz="4" w:space="0"/>
            </w:tcBorders>
          </w:tcPr>
          <w:p>
            <w:pPr>
              <w:pStyle w:val="9"/>
              <w:spacing w:before="22"/>
              <w:ind w:left="61"/>
              <w:rPr>
                <w:sz w:val="21"/>
              </w:rPr>
            </w:pPr>
            <w:r>
              <w:rPr>
                <w:sz w:val="21"/>
              </w:rPr>
              <w:t>服装风格与流</w:t>
            </w:r>
          </w:p>
          <w:p>
            <w:pPr>
              <w:pStyle w:val="9"/>
              <w:spacing w:before="47"/>
              <w:ind w:left="61"/>
              <w:rPr>
                <w:sz w:val="21"/>
              </w:rPr>
            </w:pPr>
            <w:r>
              <w:rPr>
                <w:sz w:val="21"/>
              </w:rPr>
              <w:t>行趋势知识</w:t>
            </w:r>
          </w:p>
        </w:tc>
        <w:tc>
          <w:tcPr>
            <w:tcW w:w="5117" w:type="dxa"/>
            <w:tcBorders>
              <w:top w:val="single" w:color="000000" w:sz="4" w:space="0"/>
              <w:left w:val="single" w:color="000000" w:sz="4" w:space="0"/>
              <w:bottom w:val="single" w:color="000000" w:sz="4" w:space="0"/>
              <w:right w:val="single" w:color="000000" w:sz="4" w:space="0"/>
            </w:tcBorders>
          </w:tcPr>
          <w:p>
            <w:pPr>
              <w:pStyle w:val="9"/>
              <w:spacing w:before="22"/>
              <w:ind w:left="61"/>
              <w:rPr>
                <w:sz w:val="21"/>
              </w:rPr>
            </w:pPr>
            <w:r>
              <w:rPr>
                <w:sz w:val="21"/>
              </w:rPr>
              <w:t>了解时装潮流发展演变的历史和现代时尚潮流趋势，具</w:t>
            </w:r>
          </w:p>
          <w:p>
            <w:pPr>
              <w:pStyle w:val="9"/>
              <w:spacing w:before="47"/>
              <w:ind w:left="61"/>
              <w:rPr>
                <w:sz w:val="21"/>
              </w:rPr>
            </w:pPr>
            <w:r>
              <w:rPr>
                <w:sz w:val="21"/>
              </w:rPr>
              <w:t>备基本的审美能力和时尚潮流的把控能力</w:t>
            </w:r>
          </w:p>
        </w:tc>
        <w:tc>
          <w:tcPr>
            <w:tcW w:w="2229" w:type="dxa"/>
            <w:tcBorders>
              <w:top w:val="single" w:color="000000" w:sz="4" w:space="0"/>
              <w:left w:val="single" w:color="000000" w:sz="4" w:space="0"/>
              <w:bottom w:val="single" w:color="000000" w:sz="4" w:space="0"/>
            </w:tcBorders>
          </w:tcPr>
          <w:p>
            <w:pPr>
              <w:pStyle w:val="9"/>
              <w:spacing w:before="22"/>
              <w:ind w:left="59"/>
              <w:rPr>
                <w:sz w:val="21"/>
              </w:rPr>
            </w:pPr>
            <w:r>
              <w:rPr>
                <w:sz w:val="21"/>
              </w:rPr>
              <w:t>服装风格与流行趋势</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8" w:hRule="atLeast"/>
        </w:trPr>
        <w:tc>
          <w:tcPr>
            <w:tcW w:w="548" w:type="dxa"/>
            <w:vMerge w:val="continue"/>
            <w:tcBorders>
              <w:top w:val="nil"/>
              <w:bottom w:val="single" w:color="000000" w:sz="4" w:space="0"/>
              <w:right w:val="single" w:color="000000" w:sz="4" w:space="0"/>
            </w:tcBorders>
          </w:tcPr>
          <w:p>
            <w:pPr>
              <w:rPr>
                <w:sz w:val="2"/>
                <w:szCs w:val="2"/>
              </w:rPr>
            </w:pPr>
          </w:p>
        </w:tc>
        <w:tc>
          <w:tcPr>
            <w:tcW w:w="1466" w:type="dxa"/>
            <w:tcBorders>
              <w:top w:val="single" w:color="000000" w:sz="4" w:space="0"/>
              <w:left w:val="single" w:color="000000" w:sz="4" w:space="0"/>
              <w:bottom w:val="single" w:color="000000" w:sz="4" w:space="0"/>
              <w:right w:val="single" w:color="000000" w:sz="4" w:space="0"/>
            </w:tcBorders>
          </w:tcPr>
          <w:p>
            <w:pPr>
              <w:pStyle w:val="9"/>
              <w:spacing w:before="64"/>
              <w:ind w:left="61"/>
              <w:rPr>
                <w:sz w:val="21"/>
              </w:rPr>
            </w:pPr>
            <w:r>
              <w:rPr>
                <w:sz w:val="21"/>
              </w:rPr>
              <w:t>服装色彩知识</w:t>
            </w:r>
          </w:p>
        </w:tc>
        <w:tc>
          <w:tcPr>
            <w:tcW w:w="5117" w:type="dxa"/>
            <w:tcBorders>
              <w:top w:val="single" w:color="000000" w:sz="4" w:space="0"/>
              <w:left w:val="single" w:color="000000" w:sz="4" w:space="0"/>
              <w:bottom w:val="single" w:color="000000" w:sz="4" w:space="0"/>
              <w:right w:val="single" w:color="000000" w:sz="4" w:space="0"/>
            </w:tcBorders>
          </w:tcPr>
          <w:p>
            <w:pPr>
              <w:pStyle w:val="9"/>
              <w:spacing w:before="64"/>
              <w:ind w:left="61"/>
              <w:rPr>
                <w:sz w:val="21"/>
              </w:rPr>
            </w:pPr>
            <w:r>
              <w:rPr>
                <w:sz w:val="21"/>
              </w:rPr>
              <w:t>了解服装色彩，精通服装配色设计。</w:t>
            </w:r>
          </w:p>
        </w:tc>
        <w:tc>
          <w:tcPr>
            <w:tcW w:w="2229" w:type="dxa"/>
            <w:tcBorders>
              <w:top w:val="single" w:color="000000" w:sz="4" w:space="0"/>
              <w:left w:val="single" w:color="000000" w:sz="4" w:space="0"/>
              <w:bottom w:val="single" w:color="000000" w:sz="4" w:space="0"/>
            </w:tcBorders>
          </w:tcPr>
          <w:p>
            <w:pPr>
              <w:pStyle w:val="9"/>
              <w:spacing w:before="24"/>
              <w:ind w:left="59"/>
              <w:rPr>
                <w:sz w:val="21"/>
              </w:rPr>
            </w:pPr>
            <w:r>
              <w:rPr>
                <w:sz w:val="21"/>
              </w:rPr>
              <w:t>服装色彩学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6" w:hRule="atLeast"/>
        </w:trPr>
        <w:tc>
          <w:tcPr>
            <w:tcW w:w="548" w:type="dxa"/>
            <w:vMerge w:val="continue"/>
            <w:tcBorders>
              <w:top w:val="nil"/>
              <w:bottom w:val="single" w:color="000000" w:sz="4" w:space="0"/>
              <w:right w:val="single" w:color="000000" w:sz="4" w:space="0"/>
            </w:tcBorders>
          </w:tcPr>
          <w:p>
            <w:pPr>
              <w:rPr>
                <w:sz w:val="2"/>
                <w:szCs w:val="2"/>
              </w:rPr>
            </w:pPr>
          </w:p>
        </w:tc>
        <w:tc>
          <w:tcPr>
            <w:tcW w:w="1466" w:type="dxa"/>
            <w:tcBorders>
              <w:top w:val="single" w:color="000000" w:sz="4" w:space="0"/>
              <w:left w:val="single" w:color="000000" w:sz="4" w:space="0"/>
              <w:bottom w:val="single" w:color="000000" w:sz="4" w:space="0"/>
              <w:right w:val="single" w:color="000000" w:sz="4" w:space="0"/>
            </w:tcBorders>
          </w:tcPr>
          <w:p>
            <w:pPr>
              <w:pStyle w:val="9"/>
              <w:spacing w:before="63"/>
              <w:ind w:left="61"/>
              <w:rPr>
                <w:sz w:val="21"/>
              </w:rPr>
            </w:pPr>
            <w:r>
              <w:rPr>
                <w:sz w:val="21"/>
              </w:rPr>
              <w:t>服装材料知识</w:t>
            </w:r>
          </w:p>
        </w:tc>
        <w:tc>
          <w:tcPr>
            <w:tcW w:w="5117" w:type="dxa"/>
            <w:tcBorders>
              <w:top w:val="single" w:color="000000" w:sz="4" w:space="0"/>
              <w:left w:val="single" w:color="000000" w:sz="4" w:space="0"/>
              <w:bottom w:val="single" w:color="000000" w:sz="4" w:space="0"/>
              <w:right w:val="single" w:color="000000" w:sz="4" w:space="0"/>
            </w:tcBorders>
          </w:tcPr>
          <w:p>
            <w:pPr>
              <w:pStyle w:val="9"/>
              <w:spacing w:before="63"/>
              <w:ind w:left="61"/>
              <w:rPr>
                <w:sz w:val="21"/>
              </w:rPr>
            </w:pPr>
            <w:r>
              <w:rPr>
                <w:sz w:val="21"/>
              </w:rPr>
              <w:t>了解服装材料，懂得如何用材料进行服装设计。</w:t>
            </w:r>
          </w:p>
        </w:tc>
        <w:tc>
          <w:tcPr>
            <w:tcW w:w="2229" w:type="dxa"/>
            <w:tcBorders>
              <w:top w:val="single" w:color="000000" w:sz="4" w:space="0"/>
              <w:left w:val="single" w:color="000000" w:sz="4" w:space="0"/>
              <w:bottom w:val="single" w:color="000000" w:sz="4" w:space="0"/>
            </w:tcBorders>
          </w:tcPr>
          <w:p>
            <w:pPr>
              <w:pStyle w:val="9"/>
              <w:spacing w:before="22"/>
              <w:ind w:left="59"/>
              <w:rPr>
                <w:sz w:val="21"/>
              </w:rPr>
            </w:pPr>
            <w:r>
              <w:rPr>
                <w:sz w:val="21"/>
              </w:rPr>
              <w:t>服装材料学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9" w:hRule="atLeast"/>
        </w:trPr>
        <w:tc>
          <w:tcPr>
            <w:tcW w:w="548" w:type="dxa"/>
            <w:vMerge w:val="continue"/>
            <w:tcBorders>
              <w:top w:val="nil"/>
              <w:bottom w:val="single" w:color="000000" w:sz="4" w:space="0"/>
              <w:right w:val="single" w:color="000000" w:sz="4" w:space="0"/>
            </w:tcBorders>
          </w:tcPr>
          <w:p>
            <w:pPr>
              <w:rPr>
                <w:sz w:val="2"/>
                <w:szCs w:val="2"/>
              </w:rPr>
            </w:pPr>
          </w:p>
        </w:tc>
        <w:tc>
          <w:tcPr>
            <w:tcW w:w="1466" w:type="dxa"/>
            <w:tcBorders>
              <w:top w:val="single" w:color="000000" w:sz="4" w:space="0"/>
              <w:left w:val="single" w:color="000000" w:sz="4" w:space="0"/>
              <w:bottom w:val="single" w:color="000000" w:sz="4" w:space="0"/>
              <w:right w:val="single" w:color="000000" w:sz="4" w:space="0"/>
            </w:tcBorders>
          </w:tcPr>
          <w:p>
            <w:pPr>
              <w:pStyle w:val="9"/>
              <w:spacing w:before="179"/>
              <w:ind w:left="61"/>
              <w:rPr>
                <w:sz w:val="21"/>
              </w:rPr>
            </w:pPr>
            <w:r>
              <w:rPr>
                <w:sz w:val="21"/>
              </w:rPr>
              <w:t>服装外语知识</w:t>
            </w:r>
          </w:p>
        </w:tc>
        <w:tc>
          <w:tcPr>
            <w:tcW w:w="5117" w:type="dxa"/>
            <w:tcBorders>
              <w:top w:val="single" w:color="000000" w:sz="4" w:space="0"/>
              <w:left w:val="single" w:color="000000" w:sz="4" w:space="0"/>
              <w:bottom w:val="single" w:color="000000" w:sz="4" w:space="0"/>
              <w:right w:val="single" w:color="000000" w:sz="4" w:space="0"/>
            </w:tcBorders>
          </w:tcPr>
          <w:p>
            <w:pPr>
              <w:pStyle w:val="9"/>
              <w:spacing w:before="22"/>
              <w:ind w:left="61"/>
              <w:rPr>
                <w:sz w:val="21"/>
              </w:rPr>
            </w:pPr>
            <w:r>
              <w:rPr>
                <w:sz w:val="21"/>
              </w:rPr>
              <w:t>认识服装专业外语，能读懂外贸单，并能应用服装外语</w:t>
            </w:r>
          </w:p>
          <w:p>
            <w:pPr>
              <w:pStyle w:val="9"/>
              <w:spacing w:before="47"/>
              <w:ind w:left="61"/>
              <w:rPr>
                <w:sz w:val="21"/>
              </w:rPr>
            </w:pPr>
            <w:r>
              <w:rPr>
                <w:sz w:val="21"/>
              </w:rPr>
              <w:t>术语。</w:t>
            </w:r>
          </w:p>
        </w:tc>
        <w:tc>
          <w:tcPr>
            <w:tcW w:w="2229" w:type="dxa"/>
            <w:tcBorders>
              <w:top w:val="single" w:color="000000" w:sz="4" w:space="0"/>
              <w:left w:val="single" w:color="000000" w:sz="4" w:space="0"/>
              <w:bottom w:val="single" w:color="000000" w:sz="4" w:space="0"/>
            </w:tcBorders>
          </w:tcPr>
          <w:p>
            <w:pPr>
              <w:pStyle w:val="9"/>
              <w:spacing w:before="22"/>
              <w:ind w:left="59"/>
              <w:rPr>
                <w:sz w:val="21"/>
              </w:rPr>
            </w:pPr>
            <w:r>
              <w:rPr>
                <w:sz w:val="21"/>
              </w:rPr>
              <w:t>服装专业外语</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45" w:hRule="atLeast"/>
        </w:trPr>
        <w:tc>
          <w:tcPr>
            <w:tcW w:w="548" w:type="dxa"/>
            <w:vMerge w:val="continue"/>
            <w:tcBorders>
              <w:top w:val="nil"/>
              <w:bottom w:val="single" w:color="000000" w:sz="4" w:space="0"/>
              <w:right w:val="single" w:color="000000" w:sz="4" w:space="0"/>
            </w:tcBorders>
          </w:tcPr>
          <w:p>
            <w:pPr>
              <w:rPr>
                <w:sz w:val="2"/>
                <w:szCs w:val="2"/>
              </w:rPr>
            </w:pPr>
          </w:p>
        </w:tc>
        <w:tc>
          <w:tcPr>
            <w:tcW w:w="1466" w:type="dxa"/>
            <w:tcBorders>
              <w:top w:val="single" w:color="000000" w:sz="4" w:space="0"/>
              <w:left w:val="single" w:color="000000" w:sz="4" w:space="0"/>
              <w:bottom w:val="single" w:color="000000" w:sz="4" w:space="0"/>
              <w:right w:val="single" w:color="000000" w:sz="4" w:space="0"/>
            </w:tcBorders>
          </w:tcPr>
          <w:p>
            <w:pPr>
              <w:pStyle w:val="9"/>
              <w:spacing w:before="1"/>
              <w:rPr>
                <w:sz w:val="14"/>
              </w:rPr>
            </w:pPr>
          </w:p>
          <w:p>
            <w:pPr>
              <w:pStyle w:val="9"/>
              <w:spacing w:line="280" w:lineRule="auto"/>
              <w:ind w:left="61" w:right="41"/>
              <w:rPr>
                <w:sz w:val="21"/>
              </w:rPr>
            </w:pPr>
            <w:r>
              <w:rPr>
                <w:sz w:val="21"/>
              </w:rPr>
              <w:t>服装材料后处理知识</w:t>
            </w:r>
          </w:p>
        </w:tc>
        <w:tc>
          <w:tcPr>
            <w:tcW w:w="5117" w:type="dxa"/>
            <w:tcBorders>
              <w:top w:val="single" w:color="000000" w:sz="4" w:space="0"/>
              <w:left w:val="single" w:color="000000" w:sz="4" w:space="0"/>
              <w:bottom w:val="single" w:color="000000" w:sz="4" w:space="0"/>
              <w:right w:val="single" w:color="000000" w:sz="4" w:space="0"/>
            </w:tcBorders>
          </w:tcPr>
          <w:p>
            <w:pPr>
              <w:pStyle w:val="9"/>
              <w:spacing w:before="23" w:line="280" w:lineRule="auto"/>
              <w:ind w:left="61" w:right="5"/>
              <w:rPr>
                <w:sz w:val="21"/>
              </w:rPr>
            </w:pPr>
            <w:r>
              <w:rPr>
                <w:sz w:val="21"/>
              </w:rPr>
              <w:t>通过对材料基础纱线类别的识别方法，结合工厂工作方式，对材料进行后处理练习，如：扎染、蜡染、拔染、</w:t>
            </w:r>
          </w:p>
          <w:p>
            <w:pPr>
              <w:pStyle w:val="9"/>
              <w:spacing w:before="1"/>
              <w:ind w:left="61"/>
              <w:rPr>
                <w:sz w:val="21"/>
              </w:rPr>
            </w:pPr>
            <w:r>
              <w:rPr>
                <w:sz w:val="21"/>
              </w:rPr>
              <w:t>绣花、钉珠和牛仔工艺的制作方式等</w:t>
            </w:r>
          </w:p>
        </w:tc>
        <w:tc>
          <w:tcPr>
            <w:tcW w:w="2229" w:type="dxa"/>
            <w:tcBorders>
              <w:top w:val="single" w:color="000000" w:sz="4" w:space="0"/>
              <w:left w:val="single" w:color="000000" w:sz="4" w:space="0"/>
              <w:bottom w:val="single" w:color="000000" w:sz="4" w:space="0"/>
            </w:tcBorders>
          </w:tcPr>
          <w:p>
            <w:pPr>
              <w:pStyle w:val="9"/>
              <w:spacing w:before="23"/>
              <w:ind w:left="59"/>
              <w:rPr>
                <w:sz w:val="21"/>
              </w:rPr>
            </w:pPr>
            <w:r>
              <w:rPr>
                <w:sz w:val="21"/>
              </w:rPr>
              <w:t>服装材料后处理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5" w:hRule="atLeast"/>
        </w:trPr>
        <w:tc>
          <w:tcPr>
            <w:tcW w:w="548" w:type="dxa"/>
            <w:vMerge w:val="restart"/>
            <w:tcBorders>
              <w:top w:val="single" w:color="000000" w:sz="4" w:space="0"/>
              <w:right w:val="single" w:color="000000" w:sz="4" w:space="0"/>
            </w:tcBorders>
          </w:tcPr>
          <w:p>
            <w:pPr>
              <w:pStyle w:val="9"/>
              <w:spacing w:before="29" w:line="280" w:lineRule="auto"/>
              <w:ind w:left="63" w:right="47"/>
              <w:jc w:val="both"/>
              <w:rPr>
                <w:sz w:val="21"/>
              </w:rPr>
            </w:pPr>
            <w:r>
              <w:rPr>
                <w:sz w:val="21"/>
              </w:rPr>
              <w:t>综合化专业知</w:t>
            </w:r>
          </w:p>
          <w:p>
            <w:pPr>
              <w:pStyle w:val="9"/>
              <w:ind w:left="168"/>
              <w:rPr>
                <w:sz w:val="21"/>
              </w:rPr>
            </w:pPr>
            <w:r>
              <w:rPr>
                <w:sz w:val="21"/>
              </w:rPr>
              <w:t>识</w:t>
            </w:r>
          </w:p>
        </w:tc>
        <w:tc>
          <w:tcPr>
            <w:tcW w:w="1466" w:type="dxa"/>
            <w:tcBorders>
              <w:top w:val="single" w:color="000000" w:sz="4" w:space="0"/>
              <w:left w:val="single" w:color="000000" w:sz="4" w:space="0"/>
              <w:bottom w:val="single" w:color="000000" w:sz="4" w:space="0"/>
              <w:right w:val="single" w:color="000000" w:sz="4" w:space="0"/>
            </w:tcBorders>
          </w:tcPr>
          <w:p>
            <w:pPr>
              <w:pStyle w:val="9"/>
              <w:spacing w:before="2"/>
              <w:rPr>
                <w:sz w:val="14"/>
              </w:rPr>
            </w:pPr>
          </w:p>
          <w:p>
            <w:pPr>
              <w:pStyle w:val="9"/>
              <w:ind w:left="61"/>
              <w:rPr>
                <w:sz w:val="21"/>
              </w:rPr>
            </w:pPr>
            <w:r>
              <w:rPr>
                <w:sz w:val="21"/>
              </w:rPr>
              <w:t>服装工艺知识</w:t>
            </w:r>
          </w:p>
        </w:tc>
        <w:tc>
          <w:tcPr>
            <w:tcW w:w="5117" w:type="dxa"/>
            <w:tcBorders>
              <w:top w:val="single" w:color="000000" w:sz="4" w:space="0"/>
              <w:left w:val="single" w:color="000000" w:sz="4" w:space="0"/>
              <w:bottom w:val="single" w:color="000000" w:sz="4" w:space="0"/>
              <w:right w:val="single" w:color="000000" w:sz="4" w:space="0"/>
            </w:tcBorders>
          </w:tcPr>
          <w:p>
            <w:pPr>
              <w:pStyle w:val="9"/>
              <w:spacing w:before="181"/>
              <w:ind w:left="61"/>
              <w:rPr>
                <w:sz w:val="21"/>
              </w:rPr>
            </w:pPr>
            <w:r>
              <w:rPr>
                <w:sz w:val="21"/>
              </w:rPr>
              <w:t xml:space="preserve">掌握 </w:t>
            </w:r>
            <w:r>
              <w:rPr>
                <w:rFonts w:ascii="Times New Roman" w:eastAsia="Times New Roman"/>
                <w:sz w:val="21"/>
              </w:rPr>
              <w:t xml:space="preserve">11 </w:t>
            </w:r>
            <w:r>
              <w:rPr>
                <w:sz w:val="21"/>
              </w:rPr>
              <w:t>个类别服装的工艺制作。</w:t>
            </w:r>
          </w:p>
        </w:tc>
        <w:tc>
          <w:tcPr>
            <w:tcW w:w="2229" w:type="dxa"/>
            <w:tcBorders>
              <w:top w:val="single" w:color="000000" w:sz="4" w:space="0"/>
              <w:left w:val="single" w:color="000000" w:sz="4" w:space="0"/>
              <w:bottom w:val="single" w:color="000000" w:sz="4" w:space="0"/>
            </w:tcBorders>
          </w:tcPr>
          <w:p>
            <w:pPr>
              <w:pStyle w:val="9"/>
              <w:spacing w:before="23"/>
              <w:ind w:left="59"/>
              <w:rPr>
                <w:sz w:val="21"/>
              </w:rPr>
            </w:pPr>
            <w:r>
              <w:rPr>
                <w:sz w:val="21"/>
              </w:rPr>
              <w:t>服装工艺Ⅰ、服装工艺</w:t>
            </w:r>
          </w:p>
          <w:p>
            <w:pPr>
              <w:pStyle w:val="9"/>
              <w:spacing w:before="46" w:line="266" w:lineRule="exact"/>
              <w:ind w:left="59"/>
              <w:rPr>
                <w:sz w:val="21"/>
              </w:rPr>
            </w:pPr>
            <w:r>
              <w:rPr>
                <w:sz w:val="21"/>
              </w:rPr>
              <w:t>Ⅱ，高级服装工艺制作</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4" w:hRule="atLeast"/>
        </w:trPr>
        <w:tc>
          <w:tcPr>
            <w:tcW w:w="548" w:type="dxa"/>
            <w:vMerge w:val="continue"/>
            <w:tcBorders>
              <w:top w:val="nil"/>
              <w:right w:val="single" w:color="000000" w:sz="4" w:space="0"/>
            </w:tcBorders>
          </w:tcPr>
          <w:p>
            <w:pPr>
              <w:rPr>
                <w:sz w:val="2"/>
                <w:szCs w:val="2"/>
              </w:rPr>
            </w:pPr>
          </w:p>
        </w:tc>
        <w:tc>
          <w:tcPr>
            <w:tcW w:w="1466" w:type="dxa"/>
            <w:tcBorders>
              <w:top w:val="single" w:color="000000" w:sz="4" w:space="0"/>
              <w:left w:val="single" w:color="000000" w:sz="4" w:space="0"/>
              <w:right w:val="single" w:color="000000" w:sz="4" w:space="0"/>
            </w:tcBorders>
          </w:tcPr>
          <w:p>
            <w:pPr>
              <w:pStyle w:val="9"/>
              <w:spacing w:before="18"/>
              <w:ind w:left="61"/>
              <w:rPr>
                <w:sz w:val="21"/>
              </w:rPr>
            </w:pPr>
            <w:r>
              <w:rPr>
                <w:sz w:val="21"/>
              </w:rPr>
              <w:t>服装纸样设计</w:t>
            </w:r>
          </w:p>
          <w:p>
            <w:pPr>
              <w:pStyle w:val="9"/>
              <w:spacing w:before="46"/>
              <w:ind w:left="61"/>
              <w:rPr>
                <w:sz w:val="21"/>
              </w:rPr>
            </w:pPr>
            <w:r>
              <w:rPr>
                <w:sz w:val="21"/>
              </w:rPr>
              <w:t>知识</w:t>
            </w:r>
          </w:p>
        </w:tc>
        <w:tc>
          <w:tcPr>
            <w:tcW w:w="5117" w:type="dxa"/>
            <w:tcBorders>
              <w:top w:val="single" w:color="000000" w:sz="4" w:space="0"/>
              <w:left w:val="single" w:color="000000" w:sz="4" w:space="0"/>
              <w:right w:val="single" w:color="000000" w:sz="4" w:space="0"/>
            </w:tcBorders>
          </w:tcPr>
          <w:p>
            <w:pPr>
              <w:pStyle w:val="9"/>
              <w:spacing w:before="176"/>
              <w:ind w:left="61"/>
              <w:rPr>
                <w:sz w:val="21"/>
              </w:rPr>
            </w:pPr>
            <w:r>
              <w:rPr>
                <w:sz w:val="21"/>
              </w:rPr>
              <w:t>掌握工业制版生产的规范制作形式。</w:t>
            </w:r>
          </w:p>
        </w:tc>
        <w:tc>
          <w:tcPr>
            <w:tcW w:w="2229" w:type="dxa"/>
            <w:tcBorders>
              <w:top w:val="single" w:color="000000" w:sz="4" w:space="0"/>
              <w:left w:val="single" w:color="000000" w:sz="4" w:space="0"/>
            </w:tcBorders>
          </w:tcPr>
          <w:p>
            <w:pPr>
              <w:pStyle w:val="9"/>
              <w:spacing w:before="18"/>
              <w:ind w:left="59"/>
              <w:rPr>
                <w:sz w:val="21"/>
              </w:rPr>
            </w:pPr>
            <w:r>
              <w:rPr>
                <w:sz w:val="21"/>
              </w:rPr>
              <w:t>服装纸样设计、工业纸</w:t>
            </w:r>
          </w:p>
          <w:p>
            <w:pPr>
              <w:pStyle w:val="9"/>
              <w:spacing w:before="46"/>
              <w:ind w:left="59"/>
              <w:rPr>
                <w:sz w:val="21"/>
              </w:rPr>
            </w:pPr>
            <w:r>
              <w:rPr>
                <w:sz w:val="21"/>
              </w:rPr>
              <w:t>样设计</w:t>
            </w:r>
          </w:p>
        </w:tc>
      </w:tr>
    </w:tbl>
    <w:p>
      <w:pPr>
        <w:spacing w:after="0"/>
        <w:rPr>
          <w:sz w:val="21"/>
        </w:rPr>
        <w:sectPr>
          <w:footerReference r:id="rId9" w:type="default"/>
          <w:footerReference r:id="rId10" w:type="even"/>
          <w:pgSz w:w="11910" w:h="16840"/>
          <w:pgMar w:top="1460" w:right="1040" w:bottom="1240" w:left="1160" w:header="988" w:footer="1059" w:gutter="0"/>
          <w:cols w:space="720" w:num="1"/>
        </w:sectPr>
      </w:pPr>
    </w:p>
    <w:tbl>
      <w:tblPr>
        <w:tblStyle w:val="5"/>
        <w:tblW w:w="0" w:type="auto"/>
        <w:tblInd w:w="124"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548"/>
        <w:gridCol w:w="1466"/>
        <w:gridCol w:w="5117"/>
        <w:gridCol w:w="222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2" w:hRule="atLeast"/>
        </w:trPr>
        <w:tc>
          <w:tcPr>
            <w:tcW w:w="548" w:type="dxa"/>
            <w:vMerge w:val="restart"/>
            <w:tcBorders>
              <w:right w:val="single" w:color="000000" w:sz="4" w:space="0"/>
            </w:tcBorders>
          </w:tcPr>
          <w:p>
            <w:pPr>
              <w:pStyle w:val="9"/>
              <w:rPr>
                <w:rFonts w:ascii="Times New Roman"/>
                <w:sz w:val="20"/>
              </w:rPr>
            </w:pPr>
          </w:p>
        </w:tc>
        <w:tc>
          <w:tcPr>
            <w:tcW w:w="1466" w:type="dxa"/>
            <w:tcBorders>
              <w:left w:val="single" w:color="000000" w:sz="4" w:space="0"/>
              <w:bottom w:val="single" w:color="000000" w:sz="4" w:space="0"/>
              <w:right w:val="single" w:color="000000" w:sz="4" w:space="0"/>
            </w:tcBorders>
          </w:tcPr>
          <w:p>
            <w:pPr>
              <w:pStyle w:val="9"/>
              <w:spacing w:before="64"/>
              <w:ind w:left="61"/>
              <w:rPr>
                <w:sz w:val="21"/>
              </w:rPr>
            </w:pPr>
            <w:r>
              <w:rPr>
                <w:sz w:val="21"/>
              </w:rPr>
              <w:t>服装</w:t>
            </w:r>
            <w:r>
              <w:rPr>
                <w:rFonts w:ascii="Times New Roman" w:eastAsia="Times New Roman"/>
                <w:sz w:val="21"/>
              </w:rPr>
              <w:t xml:space="preserve">CAD </w:t>
            </w:r>
            <w:r>
              <w:rPr>
                <w:sz w:val="21"/>
              </w:rPr>
              <w:t>知识</w:t>
            </w:r>
          </w:p>
        </w:tc>
        <w:tc>
          <w:tcPr>
            <w:tcW w:w="5117" w:type="dxa"/>
            <w:tcBorders>
              <w:left w:val="single" w:color="000000" w:sz="4" w:space="0"/>
              <w:bottom w:val="single" w:color="000000" w:sz="4" w:space="0"/>
              <w:right w:val="single" w:color="000000" w:sz="4" w:space="0"/>
            </w:tcBorders>
          </w:tcPr>
          <w:p>
            <w:pPr>
              <w:pStyle w:val="9"/>
              <w:spacing w:before="64"/>
              <w:ind w:left="61"/>
              <w:rPr>
                <w:sz w:val="21"/>
              </w:rPr>
            </w:pPr>
            <w:r>
              <w:rPr>
                <w:sz w:val="21"/>
              </w:rPr>
              <w:t>掌握服装推板、放码技术、软件应用。</w:t>
            </w:r>
          </w:p>
        </w:tc>
        <w:tc>
          <w:tcPr>
            <w:tcW w:w="2229" w:type="dxa"/>
            <w:tcBorders>
              <w:left w:val="single" w:color="000000" w:sz="4" w:space="0"/>
              <w:bottom w:val="single" w:color="000000" w:sz="4" w:space="0"/>
            </w:tcBorders>
          </w:tcPr>
          <w:p>
            <w:pPr>
              <w:pStyle w:val="9"/>
              <w:spacing w:before="23"/>
              <w:ind w:left="59"/>
              <w:rPr>
                <w:rFonts w:ascii="Times New Roman" w:eastAsia="Times New Roman"/>
                <w:sz w:val="21"/>
              </w:rPr>
            </w:pPr>
            <w:r>
              <w:rPr>
                <w:sz w:val="21"/>
              </w:rPr>
              <w:t xml:space="preserve">服装 </w:t>
            </w:r>
            <w:r>
              <w:rPr>
                <w:rFonts w:ascii="Times New Roman" w:eastAsia="Times New Roman"/>
                <w:sz w:val="21"/>
              </w:rPr>
              <w:t>CAD</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19" w:hRule="atLeast"/>
        </w:trPr>
        <w:tc>
          <w:tcPr>
            <w:tcW w:w="548" w:type="dxa"/>
            <w:vMerge w:val="continue"/>
            <w:tcBorders>
              <w:top w:val="nil"/>
              <w:right w:val="single" w:color="000000" w:sz="4" w:space="0"/>
            </w:tcBorders>
          </w:tcPr>
          <w:p>
            <w:pPr>
              <w:rPr>
                <w:sz w:val="2"/>
                <w:szCs w:val="2"/>
              </w:rPr>
            </w:pPr>
          </w:p>
        </w:tc>
        <w:tc>
          <w:tcPr>
            <w:tcW w:w="1466" w:type="dxa"/>
            <w:tcBorders>
              <w:top w:val="single" w:color="000000" w:sz="4" w:space="0"/>
              <w:left w:val="single" w:color="000000" w:sz="4" w:space="0"/>
              <w:bottom w:val="single" w:color="000000" w:sz="4" w:space="0"/>
              <w:right w:val="single" w:color="000000" w:sz="4" w:space="0"/>
            </w:tcBorders>
          </w:tcPr>
          <w:p>
            <w:pPr>
              <w:pStyle w:val="9"/>
              <w:spacing w:before="17"/>
              <w:ind w:left="61"/>
              <w:rPr>
                <w:sz w:val="21"/>
              </w:rPr>
            </w:pPr>
            <w:r>
              <w:rPr>
                <w:sz w:val="21"/>
              </w:rPr>
              <w:t>服装款式设计</w:t>
            </w:r>
          </w:p>
          <w:p>
            <w:pPr>
              <w:pStyle w:val="9"/>
              <w:spacing w:before="47" w:line="266" w:lineRule="exact"/>
              <w:ind w:left="61"/>
              <w:rPr>
                <w:sz w:val="21"/>
              </w:rPr>
            </w:pPr>
            <w:r>
              <w:rPr>
                <w:sz w:val="21"/>
              </w:rPr>
              <w:t>知识</w:t>
            </w:r>
          </w:p>
        </w:tc>
        <w:tc>
          <w:tcPr>
            <w:tcW w:w="5117" w:type="dxa"/>
            <w:tcBorders>
              <w:top w:val="single" w:color="000000" w:sz="4" w:space="0"/>
              <w:left w:val="single" w:color="000000" w:sz="4" w:space="0"/>
              <w:bottom w:val="single" w:color="000000" w:sz="4" w:space="0"/>
              <w:right w:val="single" w:color="000000" w:sz="4" w:space="0"/>
            </w:tcBorders>
          </w:tcPr>
          <w:p>
            <w:pPr>
              <w:pStyle w:val="9"/>
              <w:spacing w:before="17"/>
              <w:ind w:left="61"/>
              <w:rPr>
                <w:sz w:val="21"/>
              </w:rPr>
            </w:pPr>
            <w:r>
              <w:rPr>
                <w:sz w:val="21"/>
              </w:rPr>
              <w:t xml:space="preserve">对 </w:t>
            </w:r>
            <w:r>
              <w:rPr>
                <w:rFonts w:ascii="Times New Roman" w:eastAsia="Times New Roman"/>
                <w:sz w:val="21"/>
              </w:rPr>
              <w:t xml:space="preserve">11 </w:t>
            </w:r>
            <w:r>
              <w:rPr>
                <w:sz w:val="21"/>
              </w:rPr>
              <w:t>个款式单品类别服装进行分析，结合市场所需与</w:t>
            </w:r>
          </w:p>
          <w:p>
            <w:pPr>
              <w:pStyle w:val="9"/>
              <w:spacing w:before="47" w:line="266" w:lineRule="exact"/>
              <w:ind w:left="61"/>
              <w:rPr>
                <w:sz w:val="21"/>
              </w:rPr>
            </w:pPr>
            <w:r>
              <w:rPr>
                <w:sz w:val="21"/>
              </w:rPr>
              <w:t>流行进行模仿与创作设计。</w:t>
            </w:r>
          </w:p>
        </w:tc>
        <w:tc>
          <w:tcPr>
            <w:tcW w:w="2229" w:type="dxa"/>
            <w:tcBorders>
              <w:top w:val="single" w:color="000000" w:sz="4" w:space="0"/>
              <w:left w:val="single" w:color="000000" w:sz="4" w:space="0"/>
              <w:bottom w:val="single" w:color="000000" w:sz="4" w:space="0"/>
            </w:tcBorders>
          </w:tcPr>
          <w:p>
            <w:pPr>
              <w:pStyle w:val="9"/>
              <w:spacing w:before="17"/>
              <w:ind w:left="59"/>
              <w:rPr>
                <w:sz w:val="21"/>
              </w:rPr>
            </w:pPr>
            <w:r>
              <w:rPr>
                <w:sz w:val="21"/>
              </w:rPr>
              <w:t>服装款式设计、电脑绘</w:t>
            </w:r>
          </w:p>
          <w:p>
            <w:pPr>
              <w:pStyle w:val="9"/>
              <w:spacing w:before="47" w:line="266" w:lineRule="exact"/>
              <w:ind w:left="59"/>
              <w:rPr>
                <w:sz w:val="21"/>
              </w:rPr>
            </w:pPr>
            <w:r>
              <w:rPr>
                <w:sz w:val="21"/>
              </w:rPr>
              <w:t>图技法</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87" w:hRule="atLeast"/>
        </w:trPr>
        <w:tc>
          <w:tcPr>
            <w:tcW w:w="548" w:type="dxa"/>
            <w:vMerge w:val="continue"/>
            <w:tcBorders>
              <w:top w:val="nil"/>
              <w:right w:val="single" w:color="000000" w:sz="4" w:space="0"/>
            </w:tcBorders>
          </w:tcPr>
          <w:p>
            <w:pPr>
              <w:rPr>
                <w:sz w:val="2"/>
                <w:szCs w:val="2"/>
              </w:rPr>
            </w:pPr>
          </w:p>
        </w:tc>
        <w:tc>
          <w:tcPr>
            <w:tcW w:w="1466" w:type="dxa"/>
            <w:tcBorders>
              <w:top w:val="single" w:color="000000" w:sz="4" w:space="0"/>
              <w:left w:val="single" w:color="000000" w:sz="4" w:space="0"/>
              <w:bottom w:val="single" w:color="000000" w:sz="4" w:space="0"/>
              <w:right w:val="single" w:color="000000" w:sz="4" w:space="0"/>
            </w:tcBorders>
          </w:tcPr>
          <w:p>
            <w:pPr>
              <w:pStyle w:val="9"/>
              <w:spacing w:before="60"/>
              <w:ind w:left="61"/>
              <w:rPr>
                <w:sz w:val="21"/>
              </w:rPr>
            </w:pPr>
            <w:r>
              <w:rPr>
                <w:sz w:val="21"/>
              </w:rPr>
              <w:t>服装营销知识</w:t>
            </w:r>
          </w:p>
        </w:tc>
        <w:tc>
          <w:tcPr>
            <w:tcW w:w="5117" w:type="dxa"/>
            <w:tcBorders>
              <w:top w:val="single" w:color="000000" w:sz="4" w:space="0"/>
              <w:left w:val="single" w:color="000000" w:sz="4" w:space="0"/>
              <w:bottom w:val="single" w:color="000000" w:sz="4" w:space="0"/>
              <w:right w:val="single" w:color="000000" w:sz="4" w:space="0"/>
            </w:tcBorders>
          </w:tcPr>
          <w:p>
            <w:pPr>
              <w:pStyle w:val="9"/>
              <w:spacing w:before="60"/>
              <w:ind w:left="61"/>
              <w:rPr>
                <w:sz w:val="21"/>
              </w:rPr>
            </w:pPr>
            <w:r>
              <w:rPr>
                <w:sz w:val="21"/>
              </w:rPr>
              <w:t>掌握市场运作的基本知识。</w:t>
            </w:r>
          </w:p>
        </w:tc>
        <w:tc>
          <w:tcPr>
            <w:tcW w:w="2229" w:type="dxa"/>
            <w:tcBorders>
              <w:top w:val="single" w:color="000000" w:sz="4" w:space="0"/>
              <w:left w:val="single" w:color="000000" w:sz="4" w:space="0"/>
              <w:bottom w:val="single" w:color="000000" w:sz="4" w:space="0"/>
            </w:tcBorders>
          </w:tcPr>
          <w:p>
            <w:pPr>
              <w:pStyle w:val="9"/>
              <w:spacing w:before="19"/>
              <w:ind w:left="59"/>
              <w:rPr>
                <w:sz w:val="21"/>
              </w:rPr>
            </w:pPr>
            <w:r>
              <w:rPr>
                <w:sz w:val="21"/>
              </w:rPr>
              <w:t>服装营销</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1" w:hRule="atLeast"/>
        </w:trPr>
        <w:tc>
          <w:tcPr>
            <w:tcW w:w="548" w:type="dxa"/>
            <w:vMerge w:val="continue"/>
            <w:tcBorders>
              <w:top w:val="nil"/>
              <w:right w:val="single" w:color="000000" w:sz="4" w:space="0"/>
            </w:tcBorders>
          </w:tcPr>
          <w:p>
            <w:pPr>
              <w:rPr>
                <w:sz w:val="2"/>
                <w:szCs w:val="2"/>
              </w:rPr>
            </w:pPr>
          </w:p>
        </w:tc>
        <w:tc>
          <w:tcPr>
            <w:tcW w:w="1466" w:type="dxa"/>
            <w:tcBorders>
              <w:top w:val="single" w:color="000000" w:sz="4" w:space="0"/>
              <w:left w:val="single" w:color="000000" w:sz="4" w:space="0"/>
              <w:right w:val="single" w:color="000000" w:sz="4" w:space="0"/>
            </w:tcBorders>
          </w:tcPr>
          <w:p>
            <w:pPr>
              <w:pStyle w:val="9"/>
              <w:spacing w:before="59"/>
              <w:ind w:left="61"/>
              <w:rPr>
                <w:sz w:val="21"/>
              </w:rPr>
            </w:pPr>
            <w:r>
              <w:rPr>
                <w:sz w:val="21"/>
              </w:rPr>
              <w:t>服装陈列知识</w:t>
            </w:r>
          </w:p>
        </w:tc>
        <w:tc>
          <w:tcPr>
            <w:tcW w:w="5117" w:type="dxa"/>
            <w:tcBorders>
              <w:top w:val="single" w:color="000000" w:sz="4" w:space="0"/>
              <w:left w:val="single" w:color="000000" w:sz="4" w:space="0"/>
              <w:right w:val="single" w:color="000000" w:sz="4" w:space="0"/>
            </w:tcBorders>
          </w:tcPr>
          <w:p>
            <w:pPr>
              <w:pStyle w:val="9"/>
              <w:spacing w:before="59"/>
              <w:ind w:left="61"/>
              <w:rPr>
                <w:sz w:val="21"/>
              </w:rPr>
            </w:pPr>
            <w:r>
              <w:rPr>
                <w:sz w:val="21"/>
              </w:rPr>
              <w:t>了解服装陈列知识，懂得陈列管理</w:t>
            </w:r>
          </w:p>
        </w:tc>
        <w:tc>
          <w:tcPr>
            <w:tcW w:w="2229" w:type="dxa"/>
            <w:tcBorders>
              <w:top w:val="single" w:color="000000" w:sz="4" w:space="0"/>
              <w:left w:val="single" w:color="000000" w:sz="4" w:space="0"/>
            </w:tcBorders>
          </w:tcPr>
          <w:p>
            <w:pPr>
              <w:pStyle w:val="9"/>
              <w:spacing w:before="18"/>
              <w:ind w:left="59"/>
              <w:rPr>
                <w:sz w:val="21"/>
              </w:rPr>
            </w:pPr>
            <w:r>
              <w:rPr>
                <w:sz w:val="21"/>
              </w:rPr>
              <w:t>服装陈列</w:t>
            </w:r>
          </w:p>
        </w:tc>
      </w:tr>
    </w:tbl>
    <w:p>
      <w:pPr>
        <w:pStyle w:val="8"/>
        <w:numPr>
          <w:ilvl w:val="0"/>
          <w:numId w:val="1"/>
        </w:numPr>
        <w:tabs>
          <w:tab w:val="left" w:pos="1197"/>
        </w:tabs>
        <w:spacing w:before="94" w:after="0" w:line="240" w:lineRule="auto"/>
        <w:ind w:left="1197" w:right="0" w:hanging="602"/>
        <w:jc w:val="left"/>
        <w:rPr>
          <w:sz w:val="24"/>
        </w:rPr>
      </w:pPr>
      <w:r>
        <w:rPr>
          <w:sz w:val="24"/>
        </w:rPr>
        <w:t>毕业生能力要求</w:t>
      </w:r>
    </w:p>
    <w:p>
      <w:pPr>
        <w:pStyle w:val="4"/>
        <w:spacing w:before="5"/>
        <w:ind w:left="0"/>
        <w:rPr>
          <w:sz w:val="6"/>
        </w:rPr>
      </w:pPr>
    </w:p>
    <w:tbl>
      <w:tblPr>
        <w:tblStyle w:val="5"/>
        <w:tblW w:w="0" w:type="auto"/>
        <w:tblInd w:w="124"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552"/>
        <w:gridCol w:w="1477"/>
        <w:gridCol w:w="3121"/>
        <w:gridCol w:w="2023"/>
        <w:gridCol w:w="218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6" w:hRule="atLeast"/>
        </w:trPr>
        <w:tc>
          <w:tcPr>
            <w:tcW w:w="2029" w:type="dxa"/>
            <w:gridSpan w:val="2"/>
            <w:tcBorders>
              <w:bottom w:val="single" w:color="000000" w:sz="4" w:space="0"/>
              <w:right w:val="single" w:color="000000" w:sz="4" w:space="0"/>
            </w:tcBorders>
          </w:tcPr>
          <w:p>
            <w:pPr>
              <w:pStyle w:val="9"/>
              <w:spacing w:before="64"/>
              <w:ind w:left="805"/>
              <w:rPr>
                <w:sz w:val="21"/>
              </w:rPr>
            </w:pPr>
            <w:r>
              <w:rPr>
                <w:sz w:val="21"/>
              </w:rPr>
              <w:t>能力类别</w:t>
            </w:r>
          </w:p>
        </w:tc>
        <w:tc>
          <w:tcPr>
            <w:tcW w:w="3121" w:type="dxa"/>
            <w:tcBorders>
              <w:left w:val="single" w:color="000000" w:sz="4" w:space="0"/>
              <w:bottom w:val="single" w:color="000000" w:sz="4" w:space="0"/>
              <w:right w:val="single" w:color="000000" w:sz="4" w:space="0"/>
            </w:tcBorders>
          </w:tcPr>
          <w:p>
            <w:pPr>
              <w:pStyle w:val="9"/>
              <w:spacing w:before="64"/>
              <w:ind w:left="1356"/>
              <w:rPr>
                <w:sz w:val="21"/>
              </w:rPr>
            </w:pPr>
            <w:r>
              <w:rPr>
                <w:sz w:val="21"/>
              </w:rPr>
              <w:t>能力要素</w:t>
            </w:r>
          </w:p>
        </w:tc>
        <w:tc>
          <w:tcPr>
            <w:tcW w:w="2023" w:type="dxa"/>
            <w:tcBorders>
              <w:left w:val="single" w:color="000000" w:sz="4" w:space="0"/>
              <w:bottom w:val="single" w:color="000000" w:sz="4" w:space="0"/>
              <w:right w:val="single" w:color="000000" w:sz="4" w:space="0"/>
            </w:tcBorders>
          </w:tcPr>
          <w:p>
            <w:pPr>
              <w:pStyle w:val="9"/>
              <w:spacing w:before="64"/>
              <w:ind w:left="807"/>
              <w:rPr>
                <w:sz w:val="21"/>
              </w:rPr>
            </w:pPr>
            <w:r>
              <w:rPr>
                <w:sz w:val="21"/>
              </w:rPr>
              <w:t>课程设置</w:t>
            </w:r>
          </w:p>
        </w:tc>
        <w:tc>
          <w:tcPr>
            <w:tcW w:w="2182" w:type="dxa"/>
            <w:tcBorders>
              <w:left w:val="single" w:color="000000" w:sz="4" w:space="0"/>
              <w:bottom w:val="single" w:color="000000" w:sz="4" w:space="0"/>
            </w:tcBorders>
          </w:tcPr>
          <w:p>
            <w:pPr>
              <w:pStyle w:val="9"/>
              <w:spacing w:before="64"/>
              <w:ind w:left="678"/>
              <w:rPr>
                <w:sz w:val="21"/>
              </w:rPr>
            </w:pPr>
            <w:r>
              <w:rPr>
                <w:sz w:val="21"/>
              </w:rPr>
              <w:t>考核标准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45" w:hRule="atLeast"/>
        </w:trPr>
        <w:tc>
          <w:tcPr>
            <w:tcW w:w="552" w:type="dxa"/>
            <w:vMerge w:val="restart"/>
            <w:tcBorders>
              <w:top w:val="single" w:color="000000" w:sz="4" w:space="0"/>
              <w:bottom w:val="single" w:color="000000" w:sz="4" w:space="0"/>
              <w:right w:val="single" w:color="000000" w:sz="4" w:space="0"/>
            </w:tcBorders>
          </w:tcPr>
          <w:p>
            <w:pPr>
              <w:pStyle w:val="9"/>
              <w:rPr>
                <w:sz w:val="20"/>
              </w:rPr>
            </w:pPr>
          </w:p>
          <w:p>
            <w:pPr>
              <w:pStyle w:val="9"/>
              <w:rPr>
                <w:sz w:val="20"/>
              </w:rPr>
            </w:pPr>
          </w:p>
          <w:p>
            <w:pPr>
              <w:pStyle w:val="9"/>
              <w:rPr>
                <w:sz w:val="20"/>
              </w:rPr>
            </w:pPr>
          </w:p>
          <w:p>
            <w:pPr>
              <w:pStyle w:val="9"/>
              <w:rPr>
                <w:sz w:val="20"/>
              </w:rPr>
            </w:pPr>
          </w:p>
          <w:p>
            <w:pPr>
              <w:pStyle w:val="9"/>
              <w:rPr>
                <w:sz w:val="20"/>
              </w:rPr>
            </w:pPr>
          </w:p>
          <w:p>
            <w:pPr>
              <w:pStyle w:val="9"/>
              <w:rPr>
                <w:sz w:val="20"/>
              </w:rPr>
            </w:pPr>
          </w:p>
          <w:p>
            <w:pPr>
              <w:pStyle w:val="9"/>
              <w:rPr>
                <w:sz w:val="20"/>
              </w:rPr>
            </w:pPr>
          </w:p>
          <w:p>
            <w:pPr>
              <w:pStyle w:val="9"/>
              <w:rPr>
                <w:sz w:val="20"/>
              </w:rPr>
            </w:pPr>
          </w:p>
          <w:p>
            <w:pPr>
              <w:pStyle w:val="9"/>
              <w:rPr>
                <w:sz w:val="20"/>
              </w:rPr>
            </w:pPr>
          </w:p>
          <w:p>
            <w:pPr>
              <w:pStyle w:val="9"/>
              <w:rPr>
                <w:sz w:val="20"/>
              </w:rPr>
            </w:pPr>
          </w:p>
          <w:p>
            <w:pPr>
              <w:pStyle w:val="9"/>
              <w:spacing w:before="3"/>
              <w:rPr>
                <w:sz w:val="24"/>
              </w:rPr>
            </w:pPr>
          </w:p>
          <w:p>
            <w:pPr>
              <w:pStyle w:val="9"/>
              <w:spacing w:before="1" w:line="280" w:lineRule="auto"/>
              <w:ind w:left="57" w:right="24"/>
              <w:rPr>
                <w:sz w:val="21"/>
              </w:rPr>
            </w:pPr>
            <w:r>
              <w:rPr>
                <w:sz w:val="21"/>
              </w:rPr>
              <w:t>通用能力</w:t>
            </w:r>
          </w:p>
        </w:tc>
        <w:tc>
          <w:tcPr>
            <w:tcW w:w="1477" w:type="dxa"/>
            <w:tcBorders>
              <w:top w:val="single" w:color="000000" w:sz="4" w:space="0"/>
              <w:left w:val="single" w:color="000000" w:sz="4" w:space="0"/>
              <w:bottom w:val="single" w:color="000000" w:sz="4" w:space="0"/>
              <w:right w:val="single" w:color="000000" w:sz="4" w:space="0"/>
            </w:tcBorders>
          </w:tcPr>
          <w:p>
            <w:pPr>
              <w:pStyle w:val="9"/>
              <w:spacing w:before="5"/>
              <w:rPr>
                <w:sz w:val="26"/>
              </w:rPr>
            </w:pPr>
          </w:p>
          <w:p>
            <w:pPr>
              <w:pStyle w:val="9"/>
              <w:ind w:left="61"/>
              <w:rPr>
                <w:sz w:val="21"/>
              </w:rPr>
            </w:pPr>
            <w:r>
              <w:rPr>
                <w:sz w:val="21"/>
              </w:rPr>
              <w:t>英语应用能力</w:t>
            </w:r>
          </w:p>
        </w:tc>
        <w:tc>
          <w:tcPr>
            <w:tcW w:w="3121" w:type="dxa"/>
            <w:tcBorders>
              <w:top w:val="single" w:color="000000" w:sz="4" w:space="0"/>
              <w:left w:val="single" w:color="000000" w:sz="4" w:space="0"/>
              <w:bottom w:val="single" w:color="000000" w:sz="4" w:space="0"/>
              <w:right w:val="single" w:color="000000" w:sz="4" w:space="0"/>
            </w:tcBorders>
          </w:tcPr>
          <w:p>
            <w:pPr>
              <w:pStyle w:val="9"/>
              <w:spacing w:before="23" w:line="280" w:lineRule="auto"/>
              <w:ind w:left="62" w:right="43"/>
              <w:rPr>
                <w:sz w:val="21"/>
              </w:rPr>
            </w:pPr>
            <w:r>
              <w:rPr>
                <w:sz w:val="21"/>
              </w:rPr>
              <w:t>具备实用英语听说能力、具备实用英语阅读翻译能力、具备实用</w:t>
            </w:r>
          </w:p>
          <w:p>
            <w:pPr>
              <w:pStyle w:val="9"/>
              <w:spacing w:before="1"/>
              <w:ind w:left="62"/>
              <w:rPr>
                <w:sz w:val="21"/>
              </w:rPr>
            </w:pPr>
            <w:r>
              <w:rPr>
                <w:sz w:val="21"/>
              </w:rPr>
              <w:t>英语写作和自主学习能力</w:t>
            </w:r>
          </w:p>
        </w:tc>
        <w:tc>
          <w:tcPr>
            <w:tcW w:w="2023" w:type="dxa"/>
            <w:tcBorders>
              <w:top w:val="single" w:color="000000" w:sz="4" w:space="0"/>
              <w:left w:val="single" w:color="000000" w:sz="4" w:space="0"/>
              <w:bottom w:val="single" w:color="000000" w:sz="4" w:space="0"/>
              <w:right w:val="single" w:color="000000" w:sz="4" w:space="0"/>
            </w:tcBorders>
          </w:tcPr>
          <w:p>
            <w:pPr>
              <w:pStyle w:val="9"/>
              <w:spacing w:before="23" w:line="280" w:lineRule="auto"/>
              <w:ind w:left="492" w:right="469"/>
              <w:jc w:val="center"/>
              <w:rPr>
                <w:sz w:val="21"/>
              </w:rPr>
            </w:pPr>
            <w:r>
              <w:rPr>
                <w:sz w:val="21"/>
              </w:rPr>
              <w:t>实用英语Ⅰ 实用英语Ⅱ</w:t>
            </w:r>
          </w:p>
          <w:p>
            <w:pPr>
              <w:pStyle w:val="9"/>
              <w:spacing w:before="1"/>
              <w:ind w:left="367" w:right="346"/>
              <w:jc w:val="center"/>
              <w:rPr>
                <w:sz w:val="21"/>
              </w:rPr>
            </w:pPr>
            <w:r>
              <w:rPr>
                <w:sz w:val="21"/>
              </w:rPr>
              <w:t>服装专业英语</w:t>
            </w:r>
          </w:p>
        </w:tc>
        <w:tc>
          <w:tcPr>
            <w:tcW w:w="2182" w:type="dxa"/>
            <w:tcBorders>
              <w:top w:val="single" w:color="000000" w:sz="4" w:space="0"/>
              <w:left w:val="single" w:color="000000" w:sz="4" w:space="0"/>
              <w:bottom w:val="single" w:color="000000" w:sz="4" w:space="0"/>
            </w:tcBorders>
          </w:tcPr>
          <w:p>
            <w:pPr>
              <w:pStyle w:val="9"/>
              <w:spacing w:before="23" w:line="280" w:lineRule="auto"/>
              <w:ind w:left="63" w:right="26"/>
              <w:rPr>
                <w:sz w:val="21"/>
              </w:rPr>
            </w:pPr>
            <w:r>
              <w:rPr>
                <w:sz w:val="21"/>
              </w:rPr>
              <w:t xml:space="preserve">高等学校英语应用能力考试达到 </w:t>
            </w:r>
            <w:r>
              <w:rPr>
                <w:rFonts w:ascii="Times New Roman" w:eastAsia="Times New Roman"/>
                <w:sz w:val="21"/>
              </w:rPr>
              <w:t xml:space="preserve">B </w:t>
            </w:r>
            <w:r>
              <w:rPr>
                <w:sz w:val="21"/>
              </w:rPr>
              <w:t>级及其</w:t>
            </w:r>
          </w:p>
          <w:p>
            <w:pPr>
              <w:pStyle w:val="9"/>
              <w:spacing w:before="1"/>
              <w:ind w:left="63"/>
              <w:rPr>
                <w:sz w:val="21"/>
              </w:rPr>
            </w:pPr>
            <w:r>
              <w:rPr>
                <w:sz w:val="21"/>
              </w:rPr>
              <w:t>以上</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890" w:hRule="atLeast"/>
        </w:trPr>
        <w:tc>
          <w:tcPr>
            <w:tcW w:w="552" w:type="dxa"/>
            <w:vMerge w:val="continue"/>
            <w:tcBorders>
              <w:top w:val="nil"/>
              <w:bottom w:val="single" w:color="000000" w:sz="4" w:space="0"/>
              <w:right w:val="single" w:color="000000" w:sz="4" w:space="0"/>
            </w:tcBorders>
          </w:tcPr>
          <w:p>
            <w:pPr>
              <w:rPr>
                <w:sz w:val="2"/>
                <w:szCs w:val="2"/>
              </w:rPr>
            </w:pPr>
          </w:p>
        </w:tc>
        <w:tc>
          <w:tcPr>
            <w:tcW w:w="1477" w:type="dxa"/>
            <w:tcBorders>
              <w:top w:val="single" w:color="000000" w:sz="4" w:space="0"/>
              <w:left w:val="single" w:color="000000" w:sz="4" w:space="0"/>
              <w:bottom w:val="single" w:color="000000" w:sz="4" w:space="0"/>
              <w:right w:val="single" w:color="000000" w:sz="4" w:space="0"/>
            </w:tcBorders>
          </w:tcPr>
          <w:p>
            <w:pPr>
              <w:pStyle w:val="9"/>
              <w:rPr>
                <w:sz w:val="20"/>
              </w:rPr>
            </w:pPr>
          </w:p>
          <w:p>
            <w:pPr>
              <w:pStyle w:val="9"/>
              <w:rPr>
                <w:sz w:val="20"/>
              </w:rPr>
            </w:pPr>
          </w:p>
          <w:p>
            <w:pPr>
              <w:pStyle w:val="9"/>
              <w:spacing w:before="141" w:line="280" w:lineRule="auto"/>
              <w:ind w:left="61" w:right="40"/>
              <w:rPr>
                <w:sz w:val="21"/>
              </w:rPr>
            </w:pPr>
            <w:r>
              <w:rPr>
                <w:sz w:val="21"/>
              </w:rPr>
              <w:t>计算机应用能力</w:t>
            </w:r>
          </w:p>
        </w:tc>
        <w:tc>
          <w:tcPr>
            <w:tcW w:w="3121" w:type="dxa"/>
            <w:tcBorders>
              <w:top w:val="single" w:color="000000" w:sz="4" w:space="0"/>
              <w:left w:val="single" w:color="000000" w:sz="4" w:space="0"/>
              <w:bottom w:val="single" w:color="000000" w:sz="4" w:space="0"/>
              <w:right w:val="single" w:color="000000" w:sz="4" w:space="0"/>
            </w:tcBorders>
          </w:tcPr>
          <w:p>
            <w:pPr>
              <w:pStyle w:val="9"/>
              <w:spacing w:before="23" w:line="280" w:lineRule="auto"/>
              <w:ind w:left="62" w:right="43"/>
              <w:jc w:val="both"/>
              <w:rPr>
                <w:sz w:val="21"/>
              </w:rPr>
            </w:pPr>
            <w:r>
              <w:rPr>
                <w:sz w:val="21"/>
              </w:rPr>
              <w:t>①具备熟练地应用计算机操作系统的能力，加强计算机应用能力的训练，要求能够熟练使用计算机进行学习和工作；</w:t>
            </w:r>
          </w:p>
          <w:p>
            <w:pPr>
              <w:pStyle w:val="9"/>
              <w:spacing w:before="1"/>
              <w:ind w:left="62"/>
              <w:rPr>
                <w:sz w:val="21"/>
              </w:rPr>
            </w:pPr>
            <w:r>
              <w:rPr>
                <w:sz w:val="21"/>
              </w:rPr>
              <w:t>②具有利用计算机网络搜集信</w:t>
            </w:r>
          </w:p>
          <w:p>
            <w:pPr>
              <w:pStyle w:val="9"/>
              <w:spacing w:before="46"/>
              <w:ind w:left="62"/>
              <w:rPr>
                <w:sz w:val="21"/>
              </w:rPr>
            </w:pPr>
            <w:r>
              <w:rPr>
                <w:sz w:val="21"/>
              </w:rPr>
              <w:t>息、处理信息的能力。</w:t>
            </w:r>
          </w:p>
        </w:tc>
        <w:tc>
          <w:tcPr>
            <w:tcW w:w="2023" w:type="dxa"/>
            <w:tcBorders>
              <w:top w:val="single" w:color="000000" w:sz="4" w:space="0"/>
              <w:left w:val="single" w:color="000000" w:sz="4" w:space="0"/>
              <w:bottom w:val="single" w:color="000000" w:sz="4" w:space="0"/>
              <w:right w:val="single" w:color="000000" w:sz="4" w:space="0"/>
            </w:tcBorders>
          </w:tcPr>
          <w:p>
            <w:pPr>
              <w:pStyle w:val="9"/>
              <w:spacing w:before="23"/>
              <w:ind w:left="63"/>
              <w:rPr>
                <w:sz w:val="21"/>
              </w:rPr>
            </w:pPr>
            <w:r>
              <w:rPr>
                <w:sz w:val="21"/>
              </w:rPr>
              <w:t>计算机应用基础</w:t>
            </w:r>
          </w:p>
        </w:tc>
        <w:tc>
          <w:tcPr>
            <w:tcW w:w="2182" w:type="dxa"/>
            <w:tcBorders>
              <w:top w:val="single" w:color="000000" w:sz="4" w:space="0"/>
              <w:left w:val="single" w:color="000000" w:sz="4" w:space="0"/>
              <w:bottom w:val="single" w:color="000000" w:sz="4" w:space="0"/>
            </w:tcBorders>
          </w:tcPr>
          <w:p>
            <w:pPr>
              <w:pStyle w:val="9"/>
              <w:spacing w:before="23" w:line="280" w:lineRule="auto"/>
              <w:ind w:left="63" w:right="32"/>
              <w:jc w:val="both"/>
              <w:rPr>
                <w:sz w:val="21"/>
              </w:rPr>
            </w:pPr>
            <w:r>
              <w:rPr>
                <w:sz w:val="21"/>
              </w:rPr>
              <w:t>计算机应用能力达高校非计算机专业应用能力等级考试一级</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260" w:hRule="atLeast"/>
        </w:trPr>
        <w:tc>
          <w:tcPr>
            <w:tcW w:w="552" w:type="dxa"/>
            <w:vMerge w:val="continue"/>
            <w:tcBorders>
              <w:top w:val="nil"/>
              <w:bottom w:val="single" w:color="000000" w:sz="4" w:space="0"/>
              <w:right w:val="single" w:color="000000" w:sz="4" w:space="0"/>
            </w:tcBorders>
          </w:tcPr>
          <w:p>
            <w:pPr>
              <w:rPr>
                <w:sz w:val="2"/>
                <w:szCs w:val="2"/>
              </w:rPr>
            </w:pPr>
          </w:p>
        </w:tc>
        <w:tc>
          <w:tcPr>
            <w:tcW w:w="1477" w:type="dxa"/>
            <w:tcBorders>
              <w:top w:val="single" w:color="000000" w:sz="4" w:space="0"/>
              <w:left w:val="single" w:color="000000" w:sz="4" w:space="0"/>
              <w:bottom w:val="single" w:color="000000" w:sz="4" w:space="0"/>
              <w:right w:val="single" w:color="000000" w:sz="4" w:space="0"/>
            </w:tcBorders>
          </w:tcPr>
          <w:p>
            <w:pPr>
              <w:pStyle w:val="9"/>
              <w:rPr>
                <w:sz w:val="20"/>
              </w:rPr>
            </w:pPr>
          </w:p>
          <w:p>
            <w:pPr>
              <w:pStyle w:val="9"/>
              <w:spacing w:before="8"/>
              <w:rPr>
                <w:sz w:val="18"/>
              </w:rPr>
            </w:pPr>
          </w:p>
          <w:p>
            <w:pPr>
              <w:pStyle w:val="9"/>
              <w:ind w:left="61"/>
              <w:rPr>
                <w:sz w:val="21"/>
              </w:rPr>
            </w:pPr>
            <w:r>
              <w:rPr>
                <w:sz w:val="21"/>
              </w:rPr>
              <w:t>语文应用能力</w:t>
            </w:r>
          </w:p>
        </w:tc>
        <w:tc>
          <w:tcPr>
            <w:tcW w:w="3121" w:type="dxa"/>
            <w:tcBorders>
              <w:top w:val="single" w:color="000000" w:sz="4" w:space="0"/>
              <w:left w:val="single" w:color="000000" w:sz="4" w:space="0"/>
              <w:bottom w:val="single" w:color="000000" w:sz="4" w:space="0"/>
              <w:right w:val="single" w:color="000000" w:sz="4" w:space="0"/>
            </w:tcBorders>
          </w:tcPr>
          <w:p>
            <w:pPr>
              <w:pStyle w:val="9"/>
              <w:spacing w:before="22" w:line="280" w:lineRule="auto"/>
              <w:ind w:left="62" w:right="106"/>
              <w:jc w:val="both"/>
              <w:rPr>
                <w:sz w:val="21"/>
              </w:rPr>
            </w:pPr>
            <w:r>
              <w:rPr>
                <w:sz w:val="21"/>
              </w:rPr>
              <w:t>具备较强的口语交际能力、阅读能力、书面语言表达能力、视像能力和发布能力，会常用应用文</w:t>
            </w:r>
          </w:p>
          <w:p>
            <w:pPr>
              <w:pStyle w:val="9"/>
              <w:spacing w:before="1"/>
              <w:ind w:left="62"/>
              <w:rPr>
                <w:sz w:val="21"/>
              </w:rPr>
            </w:pPr>
            <w:r>
              <w:rPr>
                <w:sz w:val="21"/>
              </w:rPr>
              <w:t>体的写作。</w:t>
            </w:r>
          </w:p>
        </w:tc>
        <w:tc>
          <w:tcPr>
            <w:tcW w:w="2023" w:type="dxa"/>
            <w:tcBorders>
              <w:top w:val="single" w:color="000000" w:sz="4" w:space="0"/>
              <w:left w:val="single" w:color="000000" w:sz="4" w:space="0"/>
              <w:bottom w:val="single" w:color="000000" w:sz="4" w:space="0"/>
              <w:right w:val="single" w:color="000000" w:sz="4" w:space="0"/>
            </w:tcBorders>
          </w:tcPr>
          <w:p>
            <w:pPr>
              <w:pStyle w:val="9"/>
              <w:spacing w:before="22" w:line="280" w:lineRule="auto"/>
              <w:ind w:left="63" w:right="37"/>
              <w:rPr>
                <w:sz w:val="21"/>
              </w:rPr>
            </w:pPr>
            <w:r>
              <w:rPr>
                <w:sz w:val="21"/>
              </w:rPr>
              <w:t>大学语文、应用文写作</w:t>
            </w:r>
          </w:p>
        </w:tc>
        <w:tc>
          <w:tcPr>
            <w:tcW w:w="2182" w:type="dxa"/>
            <w:tcBorders>
              <w:top w:val="single" w:color="000000" w:sz="4" w:space="0"/>
              <w:left w:val="single" w:color="000000" w:sz="4" w:space="0"/>
              <w:bottom w:val="single" w:color="000000" w:sz="4" w:space="0"/>
            </w:tcBorders>
          </w:tcPr>
          <w:p>
            <w:pPr>
              <w:pStyle w:val="9"/>
              <w:spacing w:before="22" w:line="280" w:lineRule="auto"/>
              <w:ind w:left="63" w:right="32"/>
              <w:rPr>
                <w:sz w:val="21"/>
              </w:rPr>
            </w:pPr>
            <w:r>
              <w:rPr>
                <w:sz w:val="21"/>
              </w:rPr>
              <w:t>考试能达合格及以上标准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205" w:hRule="atLeast"/>
        </w:trPr>
        <w:tc>
          <w:tcPr>
            <w:tcW w:w="552" w:type="dxa"/>
            <w:vMerge w:val="continue"/>
            <w:tcBorders>
              <w:top w:val="nil"/>
              <w:bottom w:val="single" w:color="000000" w:sz="4" w:space="0"/>
              <w:right w:val="single" w:color="000000" w:sz="4" w:space="0"/>
            </w:tcBorders>
          </w:tcPr>
          <w:p>
            <w:pPr>
              <w:rPr>
                <w:sz w:val="2"/>
                <w:szCs w:val="2"/>
              </w:rPr>
            </w:pPr>
          </w:p>
        </w:tc>
        <w:tc>
          <w:tcPr>
            <w:tcW w:w="1477" w:type="dxa"/>
            <w:tcBorders>
              <w:top w:val="single" w:color="000000" w:sz="4" w:space="0"/>
              <w:left w:val="single" w:color="000000" w:sz="4" w:space="0"/>
              <w:bottom w:val="single" w:color="000000" w:sz="4" w:space="0"/>
              <w:right w:val="single" w:color="000000" w:sz="4" w:space="0"/>
            </w:tcBorders>
          </w:tcPr>
          <w:p>
            <w:pPr>
              <w:pStyle w:val="9"/>
              <w:rPr>
                <w:sz w:val="20"/>
              </w:rPr>
            </w:pPr>
          </w:p>
          <w:p>
            <w:pPr>
              <w:pStyle w:val="9"/>
              <w:rPr>
                <w:sz w:val="20"/>
              </w:rPr>
            </w:pPr>
          </w:p>
          <w:p>
            <w:pPr>
              <w:pStyle w:val="9"/>
              <w:rPr>
                <w:sz w:val="20"/>
              </w:rPr>
            </w:pPr>
          </w:p>
          <w:p>
            <w:pPr>
              <w:pStyle w:val="9"/>
              <w:spacing w:before="7"/>
              <w:rPr>
                <w:sz w:val="15"/>
              </w:rPr>
            </w:pPr>
          </w:p>
          <w:p>
            <w:pPr>
              <w:pStyle w:val="9"/>
              <w:ind w:left="61"/>
              <w:rPr>
                <w:sz w:val="21"/>
              </w:rPr>
            </w:pPr>
            <w:r>
              <w:rPr>
                <w:sz w:val="21"/>
              </w:rPr>
              <w:t>创新创业能力</w:t>
            </w:r>
          </w:p>
        </w:tc>
        <w:tc>
          <w:tcPr>
            <w:tcW w:w="3121" w:type="dxa"/>
            <w:tcBorders>
              <w:top w:val="single" w:color="000000" w:sz="4" w:space="0"/>
              <w:left w:val="single" w:color="000000" w:sz="4" w:space="0"/>
              <w:bottom w:val="single" w:color="000000" w:sz="4" w:space="0"/>
              <w:right w:val="single" w:color="000000" w:sz="4" w:space="0"/>
            </w:tcBorders>
          </w:tcPr>
          <w:p>
            <w:pPr>
              <w:pStyle w:val="9"/>
              <w:spacing w:before="22" w:line="280" w:lineRule="auto"/>
              <w:ind w:left="62" w:right="54"/>
              <w:jc w:val="both"/>
              <w:rPr>
                <w:sz w:val="21"/>
              </w:rPr>
            </w:pPr>
            <w:r>
              <w:rPr>
                <w:sz w:val="21"/>
              </w:rPr>
              <w:t>具备创造性思维、创造性想象、独立性思维和捕捉灵感的能力； 具备创新实践的能力</w:t>
            </w:r>
            <w:r>
              <w:rPr>
                <w:rFonts w:ascii="Times New Roman" w:eastAsia="Times New Roman"/>
                <w:sz w:val="21"/>
              </w:rPr>
              <w:t>,</w:t>
            </w:r>
            <w:r>
              <w:rPr>
                <w:sz w:val="21"/>
              </w:rPr>
              <w:t>即在创新活动中完成创新任务的具体工作的能力；具备决策能力、经营管理能力、专业技术能力与组织、计</w:t>
            </w:r>
          </w:p>
          <w:p>
            <w:pPr>
              <w:pStyle w:val="9"/>
              <w:spacing w:before="1"/>
              <w:ind w:left="62"/>
              <w:rPr>
                <w:sz w:val="21"/>
              </w:rPr>
            </w:pPr>
            <w:r>
              <w:rPr>
                <w:sz w:val="21"/>
              </w:rPr>
              <w:t>划、协调、控制等能力。</w:t>
            </w:r>
          </w:p>
        </w:tc>
        <w:tc>
          <w:tcPr>
            <w:tcW w:w="2023" w:type="dxa"/>
            <w:tcBorders>
              <w:top w:val="single" w:color="000000" w:sz="4" w:space="0"/>
              <w:left w:val="single" w:color="000000" w:sz="4" w:space="0"/>
              <w:bottom w:val="single" w:color="000000" w:sz="4" w:space="0"/>
              <w:right w:val="single" w:color="000000" w:sz="4" w:space="0"/>
            </w:tcBorders>
          </w:tcPr>
          <w:p>
            <w:pPr>
              <w:pStyle w:val="9"/>
              <w:spacing w:before="22"/>
              <w:ind w:left="63"/>
              <w:rPr>
                <w:sz w:val="21"/>
              </w:rPr>
            </w:pPr>
            <w:r>
              <w:rPr>
                <w:sz w:val="21"/>
              </w:rPr>
              <w:t>创新创业教育</w:t>
            </w:r>
          </w:p>
        </w:tc>
        <w:tc>
          <w:tcPr>
            <w:tcW w:w="2182" w:type="dxa"/>
            <w:tcBorders>
              <w:top w:val="single" w:color="000000" w:sz="4" w:space="0"/>
              <w:left w:val="single" w:color="000000" w:sz="4" w:space="0"/>
              <w:bottom w:val="single" w:color="000000" w:sz="4" w:space="0"/>
            </w:tcBorders>
          </w:tcPr>
          <w:p>
            <w:pPr>
              <w:pStyle w:val="9"/>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4" w:hRule="atLeast"/>
        </w:trPr>
        <w:tc>
          <w:tcPr>
            <w:tcW w:w="552" w:type="dxa"/>
            <w:vMerge w:val="restart"/>
            <w:tcBorders>
              <w:top w:val="single" w:color="000000" w:sz="4" w:space="0"/>
              <w:right w:val="single" w:color="000000" w:sz="4" w:space="0"/>
            </w:tcBorders>
          </w:tcPr>
          <w:p>
            <w:pPr>
              <w:pStyle w:val="9"/>
              <w:rPr>
                <w:sz w:val="20"/>
              </w:rPr>
            </w:pPr>
          </w:p>
          <w:p>
            <w:pPr>
              <w:pStyle w:val="9"/>
              <w:rPr>
                <w:sz w:val="20"/>
              </w:rPr>
            </w:pPr>
          </w:p>
          <w:p>
            <w:pPr>
              <w:pStyle w:val="9"/>
              <w:rPr>
                <w:sz w:val="20"/>
              </w:rPr>
            </w:pPr>
          </w:p>
          <w:p>
            <w:pPr>
              <w:pStyle w:val="9"/>
              <w:rPr>
                <w:sz w:val="20"/>
              </w:rPr>
            </w:pPr>
          </w:p>
          <w:p>
            <w:pPr>
              <w:pStyle w:val="9"/>
              <w:rPr>
                <w:sz w:val="20"/>
              </w:rPr>
            </w:pPr>
          </w:p>
          <w:p>
            <w:pPr>
              <w:pStyle w:val="9"/>
              <w:rPr>
                <w:sz w:val="20"/>
              </w:rPr>
            </w:pPr>
          </w:p>
          <w:p>
            <w:pPr>
              <w:pStyle w:val="9"/>
              <w:spacing w:before="8"/>
              <w:rPr>
                <w:sz w:val="18"/>
              </w:rPr>
            </w:pPr>
          </w:p>
          <w:p>
            <w:pPr>
              <w:pStyle w:val="9"/>
              <w:spacing w:before="1" w:line="280" w:lineRule="auto"/>
              <w:ind w:left="57" w:right="24"/>
              <w:jc w:val="both"/>
              <w:rPr>
                <w:sz w:val="21"/>
              </w:rPr>
            </w:pPr>
            <w:r>
              <w:rPr>
                <w:sz w:val="21"/>
              </w:rPr>
              <w:t>专业基本技能</w:t>
            </w:r>
          </w:p>
        </w:tc>
        <w:tc>
          <w:tcPr>
            <w:tcW w:w="1477" w:type="dxa"/>
            <w:tcBorders>
              <w:top w:val="single" w:color="000000" w:sz="4" w:space="0"/>
              <w:left w:val="single" w:color="000000" w:sz="4" w:space="0"/>
              <w:bottom w:val="single" w:color="000000" w:sz="4" w:space="0"/>
              <w:right w:val="single" w:color="000000" w:sz="4" w:space="0"/>
            </w:tcBorders>
          </w:tcPr>
          <w:p>
            <w:pPr>
              <w:pStyle w:val="9"/>
              <w:spacing w:before="180"/>
              <w:ind w:left="61"/>
              <w:rPr>
                <w:sz w:val="21"/>
              </w:rPr>
            </w:pPr>
            <w:r>
              <w:rPr>
                <w:sz w:val="21"/>
              </w:rPr>
              <w:t>服装制作基础</w:t>
            </w:r>
          </w:p>
        </w:tc>
        <w:tc>
          <w:tcPr>
            <w:tcW w:w="3121" w:type="dxa"/>
            <w:tcBorders>
              <w:top w:val="single" w:color="000000" w:sz="4" w:space="0"/>
              <w:left w:val="single" w:color="000000" w:sz="4" w:space="0"/>
              <w:bottom w:val="single" w:color="000000" w:sz="4" w:space="0"/>
              <w:right w:val="single" w:color="000000" w:sz="4" w:space="0"/>
            </w:tcBorders>
          </w:tcPr>
          <w:p>
            <w:pPr>
              <w:pStyle w:val="9"/>
              <w:spacing w:before="22"/>
              <w:ind w:left="62"/>
              <w:rPr>
                <w:sz w:val="21"/>
              </w:rPr>
            </w:pPr>
            <w:r>
              <w:rPr>
                <w:spacing w:val="-13"/>
                <w:sz w:val="21"/>
              </w:rPr>
              <w:t>平面裁剪、立体裁剪、原型裁剪三</w:t>
            </w:r>
          </w:p>
          <w:p>
            <w:pPr>
              <w:pStyle w:val="9"/>
              <w:spacing w:before="47" w:line="266" w:lineRule="exact"/>
              <w:ind w:left="62"/>
              <w:rPr>
                <w:sz w:val="21"/>
              </w:rPr>
            </w:pPr>
            <w:r>
              <w:rPr>
                <w:sz w:val="21"/>
              </w:rPr>
              <w:t>大裁剪的技能</w:t>
            </w:r>
          </w:p>
        </w:tc>
        <w:tc>
          <w:tcPr>
            <w:tcW w:w="2023" w:type="dxa"/>
            <w:tcBorders>
              <w:top w:val="single" w:color="000000" w:sz="4" w:space="0"/>
              <w:left w:val="single" w:color="000000" w:sz="4" w:space="0"/>
              <w:bottom w:val="single" w:color="000000" w:sz="4" w:space="0"/>
              <w:right w:val="single" w:color="000000" w:sz="4" w:space="0"/>
            </w:tcBorders>
          </w:tcPr>
          <w:p>
            <w:pPr>
              <w:pStyle w:val="9"/>
              <w:spacing w:before="22"/>
              <w:ind w:left="63"/>
              <w:rPr>
                <w:sz w:val="21"/>
              </w:rPr>
            </w:pPr>
            <w:r>
              <w:rPr>
                <w:sz w:val="21"/>
              </w:rPr>
              <w:t>服装制作基础、立体</w:t>
            </w:r>
          </w:p>
          <w:p>
            <w:pPr>
              <w:pStyle w:val="9"/>
              <w:spacing w:before="47" w:line="266" w:lineRule="exact"/>
              <w:ind w:left="63"/>
              <w:rPr>
                <w:sz w:val="21"/>
              </w:rPr>
            </w:pPr>
            <w:r>
              <w:rPr>
                <w:sz w:val="21"/>
              </w:rPr>
              <w:t>剪裁</w:t>
            </w:r>
          </w:p>
        </w:tc>
        <w:tc>
          <w:tcPr>
            <w:tcW w:w="2182" w:type="dxa"/>
            <w:tcBorders>
              <w:top w:val="single" w:color="000000" w:sz="4" w:space="0"/>
              <w:left w:val="single" w:color="000000" w:sz="4" w:space="0"/>
              <w:bottom w:val="single" w:color="000000" w:sz="4" w:space="0"/>
            </w:tcBorders>
          </w:tcPr>
          <w:p>
            <w:pPr>
              <w:pStyle w:val="9"/>
              <w:spacing w:before="22"/>
              <w:ind w:left="63"/>
              <w:rPr>
                <w:sz w:val="21"/>
              </w:rPr>
            </w:pPr>
            <w:r>
              <w:rPr>
                <w:sz w:val="21"/>
              </w:rPr>
              <w:t>考试能达合格及以上</w:t>
            </w:r>
          </w:p>
          <w:p>
            <w:pPr>
              <w:pStyle w:val="9"/>
              <w:spacing w:before="47" w:line="266" w:lineRule="exact"/>
              <w:ind w:left="63"/>
              <w:rPr>
                <w:sz w:val="21"/>
              </w:rPr>
            </w:pPr>
            <w:r>
              <w:rPr>
                <w:sz w:val="21"/>
              </w:rPr>
              <w:t>标准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19" w:hRule="atLeast"/>
        </w:trPr>
        <w:tc>
          <w:tcPr>
            <w:tcW w:w="552" w:type="dxa"/>
            <w:vMerge w:val="continue"/>
            <w:tcBorders>
              <w:top w:val="nil"/>
              <w:right w:val="single" w:color="000000" w:sz="4" w:space="0"/>
            </w:tcBorders>
          </w:tcPr>
          <w:p>
            <w:pPr>
              <w:rPr>
                <w:sz w:val="2"/>
                <w:szCs w:val="2"/>
              </w:rPr>
            </w:pPr>
          </w:p>
        </w:tc>
        <w:tc>
          <w:tcPr>
            <w:tcW w:w="1477" w:type="dxa"/>
            <w:tcBorders>
              <w:top w:val="single" w:color="000000" w:sz="4" w:space="0"/>
              <w:left w:val="single" w:color="000000" w:sz="4" w:space="0"/>
              <w:bottom w:val="single" w:color="000000" w:sz="4" w:space="0"/>
              <w:right w:val="single" w:color="000000" w:sz="4" w:space="0"/>
            </w:tcBorders>
          </w:tcPr>
          <w:p>
            <w:pPr>
              <w:pStyle w:val="9"/>
              <w:spacing w:before="17"/>
              <w:ind w:left="61"/>
              <w:rPr>
                <w:sz w:val="21"/>
              </w:rPr>
            </w:pPr>
            <w:r>
              <w:rPr>
                <w:sz w:val="21"/>
              </w:rPr>
              <w:t>款式图表现能</w:t>
            </w:r>
          </w:p>
          <w:p>
            <w:pPr>
              <w:pStyle w:val="9"/>
              <w:spacing w:before="47" w:line="266" w:lineRule="exact"/>
              <w:ind w:left="61"/>
              <w:rPr>
                <w:sz w:val="21"/>
              </w:rPr>
            </w:pPr>
            <w:r>
              <w:rPr>
                <w:sz w:val="21"/>
              </w:rPr>
              <w:t>力</w:t>
            </w:r>
          </w:p>
        </w:tc>
        <w:tc>
          <w:tcPr>
            <w:tcW w:w="3121" w:type="dxa"/>
            <w:tcBorders>
              <w:top w:val="single" w:color="000000" w:sz="4" w:space="0"/>
              <w:left w:val="single" w:color="000000" w:sz="4" w:space="0"/>
              <w:bottom w:val="single" w:color="000000" w:sz="4" w:space="0"/>
              <w:right w:val="single" w:color="000000" w:sz="4" w:space="0"/>
            </w:tcBorders>
          </w:tcPr>
          <w:p>
            <w:pPr>
              <w:pStyle w:val="9"/>
              <w:spacing w:before="17"/>
              <w:ind w:left="62"/>
              <w:rPr>
                <w:sz w:val="21"/>
              </w:rPr>
            </w:pPr>
            <w:r>
              <w:rPr>
                <w:spacing w:val="3"/>
                <w:sz w:val="21"/>
              </w:rPr>
              <w:t>掌握工业生产的平面款式图的绘</w:t>
            </w:r>
          </w:p>
          <w:p>
            <w:pPr>
              <w:pStyle w:val="9"/>
              <w:spacing w:before="47" w:line="266" w:lineRule="exact"/>
              <w:ind w:left="62"/>
              <w:rPr>
                <w:sz w:val="21"/>
              </w:rPr>
            </w:pPr>
            <w:r>
              <w:rPr>
                <w:spacing w:val="-3"/>
                <w:sz w:val="21"/>
              </w:rPr>
              <w:t>制技法，</w:t>
            </w:r>
            <w:r>
              <w:rPr>
                <w:rFonts w:ascii="Times New Roman" w:eastAsia="Times New Roman"/>
                <w:spacing w:val="-12"/>
                <w:sz w:val="21"/>
              </w:rPr>
              <w:t>PS\CDR</w:t>
            </w:r>
            <w:r>
              <w:rPr>
                <w:rFonts w:ascii="Times New Roman" w:eastAsia="Times New Roman"/>
                <w:spacing w:val="2"/>
                <w:sz w:val="21"/>
              </w:rPr>
              <w:t xml:space="preserve"> </w:t>
            </w:r>
            <w:r>
              <w:rPr>
                <w:sz w:val="21"/>
              </w:rPr>
              <w:t>在服装中的应用</w:t>
            </w:r>
          </w:p>
        </w:tc>
        <w:tc>
          <w:tcPr>
            <w:tcW w:w="2023" w:type="dxa"/>
            <w:tcBorders>
              <w:top w:val="single" w:color="000000" w:sz="4" w:space="0"/>
              <w:left w:val="single" w:color="000000" w:sz="4" w:space="0"/>
              <w:bottom w:val="single" w:color="000000" w:sz="4" w:space="0"/>
              <w:right w:val="single" w:color="000000" w:sz="4" w:space="0"/>
            </w:tcBorders>
          </w:tcPr>
          <w:p>
            <w:pPr>
              <w:pStyle w:val="9"/>
              <w:spacing w:before="17"/>
              <w:ind w:left="63"/>
              <w:rPr>
                <w:sz w:val="21"/>
              </w:rPr>
            </w:pPr>
            <w:r>
              <w:rPr>
                <w:sz w:val="21"/>
              </w:rPr>
              <w:t>服装款式平面图技</w:t>
            </w:r>
          </w:p>
          <w:p>
            <w:pPr>
              <w:pStyle w:val="9"/>
              <w:spacing w:before="47" w:line="266" w:lineRule="exact"/>
              <w:ind w:left="63"/>
              <w:rPr>
                <w:sz w:val="21"/>
              </w:rPr>
            </w:pPr>
            <w:r>
              <w:rPr>
                <w:sz w:val="21"/>
              </w:rPr>
              <w:t>法、电脑绘图技法</w:t>
            </w:r>
          </w:p>
        </w:tc>
        <w:tc>
          <w:tcPr>
            <w:tcW w:w="2182" w:type="dxa"/>
            <w:tcBorders>
              <w:top w:val="single" w:color="000000" w:sz="4" w:space="0"/>
              <w:left w:val="single" w:color="000000" w:sz="4" w:space="0"/>
              <w:bottom w:val="single" w:color="000000" w:sz="4" w:space="0"/>
            </w:tcBorders>
          </w:tcPr>
          <w:p>
            <w:pPr>
              <w:pStyle w:val="9"/>
              <w:spacing w:before="17"/>
              <w:ind w:left="63"/>
              <w:rPr>
                <w:sz w:val="21"/>
              </w:rPr>
            </w:pPr>
            <w:r>
              <w:rPr>
                <w:sz w:val="21"/>
              </w:rPr>
              <w:t>考试能达合格及以上</w:t>
            </w:r>
          </w:p>
          <w:p>
            <w:pPr>
              <w:pStyle w:val="9"/>
              <w:spacing w:before="47" w:line="266" w:lineRule="exact"/>
              <w:ind w:left="63"/>
              <w:rPr>
                <w:sz w:val="21"/>
              </w:rPr>
            </w:pPr>
            <w:r>
              <w:rPr>
                <w:sz w:val="21"/>
              </w:rPr>
              <w:t>标准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250" w:hRule="atLeast"/>
        </w:trPr>
        <w:tc>
          <w:tcPr>
            <w:tcW w:w="552" w:type="dxa"/>
            <w:vMerge w:val="continue"/>
            <w:tcBorders>
              <w:top w:val="nil"/>
              <w:right w:val="single" w:color="000000" w:sz="4" w:space="0"/>
            </w:tcBorders>
          </w:tcPr>
          <w:p>
            <w:pPr>
              <w:rPr>
                <w:sz w:val="2"/>
                <w:szCs w:val="2"/>
              </w:rPr>
            </w:pPr>
          </w:p>
        </w:tc>
        <w:tc>
          <w:tcPr>
            <w:tcW w:w="1477" w:type="dxa"/>
            <w:tcBorders>
              <w:top w:val="single" w:color="000000" w:sz="4" w:space="0"/>
              <w:left w:val="single" w:color="000000" w:sz="4" w:space="0"/>
              <w:bottom w:val="single" w:color="000000" w:sz="4" w:space="0"/>
              <w:right w:val="single" w:color="000000" w:sz="4" w:space="0"/>
            </w:tcBorders>
          </w:tcPr>
          <w:p>
            <w:pPr>
              <w:pStyle w:val="9"/>
              <w:rPr>
                <w:sz w:val="26"/>
              </w:rPr>
            </w:pPr>
          </w:p>
          <w:p>
            <w:pPr>
              <w:pStyle w:val="9"/>
              <w:spacing w:line="280" w:lineRule="auto"/>
              <w:ind w:left="61" w:right="40"/>
              <w:rPr>
                <w:sz w:val="21"/>
              </w:rPr>
            </w:pPr>
            <w:r>
              <w:rPr>
                <w:sz w:val="21"/>
              </w:rPr>
              <w:t>流行预测分析能力</w:t>
            </w:r>
          </w:p>
        </w:tc>
        <w:tc>
          <w:tcPr>
            <w:tcW w:w="3121" w:type="dxa"/>
            <w:tcBorders>
              <w:top w:val="single" w:color="000000" w:sz="4" w:space="0"/>
              <w:left w:val="single" w:color="000000" w:sz="4" w:space="0"/>
              <w:bottom w:val="single" w:color="000000" w:sz="4" w:space="0"/>
              <w:right w:val="single" w:color="000000" w:sz="4" w:space="0"/>
            </w:tcBorders>
          </w:tcPr>
          <w:p>
            <w:pPr>
              <w:pStyle w:val="9"/>
              <w:spacing w:before="18" w:line="280" w:lineRule="auto"/>
              <w:ind w:left="62" w:right="43"/>
              <w:jc w:val="both"/>
              <w:rPr>
                <w:sz w:val="21"/>
              </w:rPr>
            </w:pPr>
            <w:r>
              <w:rPr>
                <w:sz w:val="21"/>
              </w:rPr>
              <w:t>掌握中国服装、世界服装的发展过程和特点，中国少数民族民俗文化服饰的发展与源头，对其进</w:t>
            </w:r>
          </w:p>
          <w:p>
            <w:pPr>
              <w:pStyle w:val="9"/>
              <w:spacing w:line="268" w:lineRule="exact"/>
              <w:ind w:left="62"/>
              <w:rPr>
                <w:sz w:val="21"/>
              </w:rPr>
            </w:pPr>
            <w:r>
              <w:rPr>
                <w:sz w:val="21"/>
              </w:rPr>
              <w:t>行传承与创新</w:t>
            </w:r>
          </w:p>
        </w:tc>
        <w:tc>
          <w:tcPr>
            <w:tcW w:w="2023" w:type="dxa"/>
            <w:tcBorders>
              <w:top w:val="single" w:color="000000" w:sz="4" w:space="0"/>
              <w:left w:val="single" w:color="000000" w:sz="4" w:space="0"/>
              <w:bottom w:val="single" w:color="000000" w:sz="4" w:space="0"/>
              <w:right w:val="single" w:color="000000" w:sz="4" w:space="0"/>
            </w:tcBorders>
          </w:tcPr>
          <w:p>
            <w:pPr>
              <w:pStyle w:val="9"/>
              <w:spacing w:before="18" w:line="280" w:lineRule="auto"/>
              <w:ind w:left="63" w:right="37"/>
              <w:jc w:val="both"/>
              <w:rPr>
                <w:sz w:val="21"/>
              </w:rPr>
            </w:pPr>
            <w:r>
              <w:rPr>
                <w:sz w:val="21"/>
              </w:rPr>
              <w:t>中外服装史、服装风格与流行趋势、产品企划</w:t>
            </w:r>
          </w:p>
        </w:tc>
        <w:tc>
          <w:tcPr>
            <w:tcW w:w="2182" w:type="dxa"/>
            <w:tcBorders>
              <w:top w:val="single" w:color="000000" w:sz="4" w:space="0"/>
              <w:left w:val="single" w:color="000000" w:sz="4" w:space="0"/>
              <w:bottom w:val="single" w:color="000000" w:sz="4" w:space="0"/>
            </w:tcBorders>
          </w:tcPr>
          <w:p>
            <w:pPr>
              <w:pStyle w:val="9"/>
              <w:spacing w:before="18" w:line="280" w:lineRule="auto"/>
              <w:ind w:left="63" w:right="32"/>
              <w:rPr>
                <w:sz w:val="21"/>
              </w:rPr>
            </w:pPr>
            <w:r>
              <w:rPr>
                <w:sz w:val="21"/>
              </w:rPr>
              <w:t>考试能达合格及以上标准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35" w:hRule="atLeast"/>
        </w:trPr>
        <w:tc>
          <w:tcPr>
            <w:tcW w:w="552" w:type="dxa"/>
            <w:vMerge w:val="continue"/>
            <w:tcBorders>
              <w:top w:val="nil"/>
              <w:right w:val="single" w:color="000000" w:sz="4" w:space="0"/>
            </w:tcBorders>
          </w:tcPr>
          <w:p>
            <w:pPr>
              <w:rPr>
                <w:sz w:val="2"/>
                <w:szCs w:val="2"/>
              </w:rPr>
            </w:pPr>
          </w:p>
        </w:tc>
        <w:tc>
          <w:tcPr>
            <w:tcW w:w="1477" w:type="dxa"/>
            <w:tcBorders>
              <w:top w:val="single" w:color="000000" w:sz="4" w:space="0"/>
              <w:left w:val="single" w:color="000000" w:sz="4" w:space="0"/>
              <w:bottom w:val="single" w:color="000000" w:sz="4" w:space="0"/>
              <w:right w:val="single" w:color="000000" w:sz="4" w:space="0"/>
            </w:tcBorders>
          </w:tcPr>
          <w:p>
            <w:pPr>
              <w:pStyle w:val="9"/>
              <w:spacing w:before="175" w:line="280" w:lineRule="auto"/>
              <w:ind w:left="61" w:right="40"/>
              <w:rPr>
                <w:sz w:val="21"/>
              </w:rPr>
            </w:pPr>
            <w:r>
              <w:rPr>
                <w:sz w:val="21"/>
              </w:rPr>
              <w:t>服装材料与后处理</w:t>
            </w:r>
          </w:p>
        </w:tc>
        <w:tc>
          <w:tcPr>
            <w:tcW w:w="3121" w:type="dxa"/>
            <w:tcBorders>
              <w:top w:val="single" w:color="000000" w:sz="4" w:space="0"/>
              <w:left w:val="single" w:color="000000" w:sz="4" w:space="0"/>
              <w:bottom w:val="single" w:color="000000" w:sz="4" w:space="0"/>
              <w:right w:val="single" w:color="000000" w:sz="4" w:space="0"/>
            </w:tcBorders>
          </w:tcPr>
          <w:p>
            <w:pPr>
              <w:pStyle w:val="9"/>
              <w:spacing w:before="17"/>
              <w:ind w:left="62"/>
              <w:rPr>
                <w:sz w:val="21"/>
              </w:rPr>
            </w:pPr>
            <w:r>
              <w:rPr>
                <w:sz w:val="21"/>
              </w:rPr>
              <w:t>掌握用传统的手工技术和高科技</w:t>
            </w:r>
          </w:p>
          <w:p>
            <w:pPr>
              <w:pStyle w:val="9"/>
              <w:spacing w:before="6" w:line="310" w:lineRule="atLeast"/>
              <w:ind w:left="62" w:right="43"/>
              <w:rPr>
                <w:sz w:val="21"/>
              </w:rPr>
            </w:pPr>
            <w:r>
              <w:rPr>
                <w:sz w:val="21"/>
              </w:rPr>
              <w:t>技术对常规纱线进行后处理的能力，掌握服装材料识别能力</w:t>
            </w:r>
          </w:p>
        </w:tc>
        <w:tc>
          <w:tcPr>
            <w:tcW w:w="2023" w:type="dxa"/>
            <w:tcBorders>
              <w:top w:val="single" w:color="000000" w:sz="4" w:space="0"/>
              <w:left w:val="single" w:color="000000" w:sz="4" w:space="0"/>
              <w:bottom w:val="single" w:color="000000" w:sz="4" w:space="0"/>
              <w:right w:val="single" w:color="000000" w:sz="4" w:space="0"/>
            </w:tcBorders>
          </w:tcPr>
          <w:p>
            <w:pPr>
              <w:pStyle w:val="9"/>
              <w:spacing w:before="17" w:line="280" w:lineRule="auto"/>
              <w:ind w:left="63" w:right="37"/>
              <w:rPr>
                <w:sz w:val="21"/>
              </w:rPr>
            </w:pPr>
            <w:r>
              <w:rPr>
                <w:sz w:val="21"/>
              </w:rPr>
              <w:t>服装材料学、服装材料后处理</w:t>
            </w:r>
          </w:p>
        </w:tc>
        <w:tc>
          <w:tcPr>
            <w:tcW w:w="2182" w:type="dxa"/>
            <w:tcBorders>
              <w:top w:val="single" w:color="000000" w:sz="4" w:space="0"/>
              <w:left w:val="single" w:color="000000" w:sz="4" w:space="0"/>
              <w:bottom w:val="single" w:color="000000" w:sz="4" w:space="0"/>
            </w:tcBorders>
          </w:tcPr>
          <w:p>
            <w:pPr>
              <w:pStyle w:val="9"/>
              <w:spacing w:before="17" w:line="280" w:lineRule="auto"/>
              <w:ind w:left="63" w:right="32"/>
              <w:rPr>
                <w:sz w:val="21"/>
              </w:rPr>
            </w:pPr>
            <w:r>
              <w:rPr>
                <w:sz w:val="21"/>
              </w:rPr>
              <w:t>考试能达合格及以上标准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38" w:hRule="atLeast"/>
        </w:trPr>
        <w:tc>
          <w:tcPr>
            <w:tcW w:w="552" w:type="dxa"/>
            <w:vMerge w:val="continue"/>
            <w:tcBorders>
              <w:top w:val="nil"/>
              <w:right w:val="single" w:color="000000" w:sz="4" w:space="0"/>
            </w:tcBorders>
          </w:tcPr>
          <w:p>
            <w:pPr>
              <w:rPr>
                <w:sz w:val="2"/>
                <w:szCs w:val="2"/>
              </w:rPr>
            </w:pPr>
          </w:p>
        </w:tc>
        <w:tc>
          <w:tcPr>
            <w:tcW w:w="1477" w:type="dxa"/>
            <w:tcBorders>
              <w:top w:val="single" w:color="000000" w:sz="4" w:space="0"/>
              <w:left w:val="single" w:color="000000" w:sz="4" w:space="0"/>
              <w:right w:val="single" w:color="000000" w:sz="4" w:space="0"/>
            </w:tcBorders>
          </w:tcPr>
          <w:p>
            <w:pPr>
              <w:pStyle w:val="9"/>
              <w:spacing w:before="11"/>
              <w:rPr>
                <w:sz w:val="25"/>
              </w:rPr>
            </w:pPr>
          </w:p>
          <w:p>
            <w:pPr>
              <w:pStyle w:val="9"/>
              <w:ind w:left="61"/>
              <w:rPr>
                <w:sz w:val="21"/>
              </w:rPr>
            </w:pPr>
            <w:r>
              <w:rPr>
                <w:sz w:val="21"/>
              </w:rPr>
              <w:t>服装设计能力</w:t>
            </w:r>
          </w:p>
        </w:tc>
        <w:tc>
          <w:tcPr>
            <w:tcW w:w="3121" w:type="dxa"/>
            <w:tcBorders>
              <w:top w:val="single" w:color="000000" w:sz="4" w:space="0"/>
              <w:left w:val="single" w:color="000000" w:sz="4" w:space="0"/>
              <w:right w:val="single" w:color="000000" w:sz="4" w:space="0"/>
            </w:tcBorders>
          </w:tcPr>
          <w:p>
            <w:pPr>
              <w:pStyle w:val="9"/>
              <w:spacing w:before="17" w:line="280" w:lineRule="auto"/>
              <w:ind w:left="62" w:right="43"/>
              <w:rPr>
                <w:sz w:val="21"/>
              </w:rPr>
            </w:pPr>
            <w:r>
              <w:rPr>
                <w:sz w:val="21"/>
              </w:rPr>
              <w:t>能掌握流行趋势，为服装品牌企业设计出合适市场的服饰款式</w:t>
            </w:r>
          </w:p>
        </w:tc>
        <w:tc>
          <w:tcPr>
            <w:tcW w:w="2023" w:type="dxa"/>
            <w:tcBorders>
              <w:top w:val="single" w:color="000000" w:sz="4" w:space="0"/>
              <w:left w:val="single" w:color="000000" w:sz="4" w:space="0"/>
              <w:right w:val="single" w:color="000000" w:sz="4" w:space="0"/>
            </w:tcBorders>
          </w:tcPr>
          <w:p>
            <w:pPr>
              <w:pStyle w:val="9"/>
              <w:spacing w:before="17" w:line="280" w:lineRule="auto"/>
              <w:ind w:left="63" w:right="37"/>
              <w:rPr>
                <w:sz w:val="21"/>
              </w:rPr>
            </w:pPr>
            <w:r>
              <w:rPr>
                <w:spacing w:val="-2"/>
                <w:sz w:val="21"/>
              </w:rPr>
              <w:t>服装款式设计、服装主题设计、服装款式</w:t>
            </w:r>
          </w:p>
          <w:p>
            <w:pPr>
              <w:pStyle w:val="9"/>
              <w:spacing w:before="1"/>
              <w:ind w:left="63"/>
              <w:rPr>
                <w:sz w:val="21"/>
              </w:rPr>
            </w:pPr>
            <w:r>
              <w:rPr>
                <w:sz w:val="21"/>
              </w:rPr>
              <w:t>平面图技法、服装单</w:t>
            </w:r>
          </w:p>
        </w:tc>
        <w:tc>
          <w:tcPr>
            <w:tcW w:w="2182" w:type="dxa"/>
            <w:tcBorders>
              <w:top w:val="single" w:color="000000" w:sz="4" w:space="0"/>
              <w:left w:val="single" w:color="000000" w:sz="4" w:space="0"/>
            </w:tcBorders>
          </w:tcPr>
          <w:p>
            <w:pPr>
              <w:pStyle w:val="9"/>
              <w:spacing w:before="17" w:line="280" w:lineRule="auto"/>
              <w:ind w:left="63" w:right="32"/>
              <w:rPr>
                <w:sz w:val="21"/>
              </w:rPr>
            </w:pPr>
            <w:r>
              <w:rPr>
                <w:sz w:val="21"/>
              </w:rPr>
              <w:t>考试能达合格及以上标准</w:t>
            </w:r>
          </w:p>
        </w:tc>
      </w:tr>
    </w:tbl>
    <w:p>
      <w:pPr>
        <w:spacing w:after="0" w:line="280" w:lineRule="auto"/>
        <w:rPr>
          <w:sz w:val="21"/>
        </w:rPr>
        <w:sectPr>
          <w:pgSz w:w="11910" w:h="16840"/>
          <w:pgMar w:top="1460" w:right="1040" w:bottom="1280" w:left="1160" w:header="988" w:footer="1096" w:gutter="0"/>
          <w:cols w:space="720" w:num="1"/>
        </w:sectPr>
      </w:pPr>
    </w:p>
    <w:tbl>
      <w:tblPr>
        <w:tblStyle w:val="5"/>
        <w:tblW w:w="0" w:type="auto"/>
        <w:tblInd w:w="124"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552"/>
        <w:gridCol w:w="1477"/>
        <w:gridCol w:w="3121"/>
        <w:gridCol w:w="2023"/>
        <w:gridCol w:w="218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7" w:hRule="atLeast"/>
        </w:trPr>
        <w:tc>
          <w:tcPr>
            <w:tcW w:w="552" w:type="dxa"/>
            <w:vMerge w:val="restart"/>
            <w:tcBorders>
              <w:bottom w:val="single" w:color="000000" w:sz="4" w:space="0"/>
              <w:right w:val="single" w:color="000000" w:sz="4" w:space="0"/>
            </w:tcBorders>
          </w:tcPr>
          <w:p>
            <w:pPr>
              <w:pStyle w:val="9"/>
              <w:rPr>
                <w:rFonts w:ascii="Times New Roman"/>
                <w:sz w:val="22"/>
              </w:rPr>
            </w:pPr>
          </w:p>
        </w:tc>
        <w:tc>
          <w:tcPr>
            <w:tcW w:w="1477" w:type="dxa"/>
            <w:tcBorders>
              <w:left w:val="single" w:color="000000" w:sz="4" w:space="0"/>
              <w:bottom w:val="single" w:color="000000" w:sz="4" w:space="0"/>
              <w:right w:val="single" w:color="000000" w:sz="4" w:space="0"/>
            </w:tcBorders>
          </w:tcPr>
          <w:p>
            <w:pPr>
              <w:pStyle w:val="9"/>
              <w:rPr>
                <w:rFonts w:ascii="Times New Roman"/>
                <w:sz w:val="22"/>
              </w:rPr>
            </w:pPr>
          </w:p>
        </w:tc>
        <w:tc>
          <w:tcPr>
            <w:tcW w:w="3121" w:type="dxa"/>
            <w:tcBorders>
              <w:left w:val="single" w:color="000000" w:sz="4" w:space="0"/>
              <w:bottom w:val="single" w:color="000000" w:sz="4" w:space="0"/>
              <w:right w:val="single" w:color="000000" w:sz="4" w:space="0"/>
            </w:tcBorders>
          </w:tcPr>
          <w:p>
            <w:pPr>
              <w:pStyle w:val="9"/>
              <w:rPr>
                <w:rFonts w:ascii="Times New Roman"/>
                <w:sz w:val="22"/>
              </w:rPr>
            </w:pPr>
          </w:p>
        </w:tc>
        <w:tc>
          <w:tcPr>
            <w:tcW w:w="2023" w:type="dxa"/>
            <w:tcBorders>
              <w:left w:val="single" w:color="000000" w:sz="4" w:space="0"/>
              <w:bottom w:val="single" w:color="000000" w:sz="4" w:space="0"/>
              <w:right w:val="single" w:color="000000" w:sz="4" w:space="0"/>
            </w:tcBorders>
          </w:tcPr>
          <w:p>
            <w:pPr>
              <w:pStyle w:val="9"/>
              <w:spacing w:before="23"/>
              <w:ind w:left="63"/>
              <w:rPr>
                <w:sz w:val="21"/>
              </w:rPr>
            </w:pPr>
            <w:r>
              <w:rPr>
                <w:sz w:val="21"/>
              </w:rPr>
              <w:t>品设计实训</w:t>
            </w:r>
          </w:p>
        </w:tc>
        <w:tc>
          <w:tcPr>
            <w:tcW w:w="2182" w:type="dxa"/>
            <w:tcBorders>
              <w:left w:val="single" w:color="000000" w:sz="4" w:space="0"/>
              <w:bottom w:val="single" w:color="000000" w:sz="4" w:space="0"/>
            </w:tcBorders>
          </w:tcPr>
          <w:p>
            <w:pPr>
              <w:pStyle w:val="9"/>
              <w:rPr>
                <w:rFonts w:ascii="Times New Roman"/>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9" w:hRule="atLeast"/>
        </w:trPr>
        <w:tc>
          <w:tcPr>
            <w:tcW w:w="552" w:type="dxa"/>
            <w:vMerge w:val="continue"/>
            <w:tcBorders>
              <w:top w:val="nil"/>
              <w:bottom w:val="single" w:color="000000" w:sz="4" w:space="0"/>
              <w:right w:val="single" w:color="000000" w:sz="4" w:space="0"/>
            </w:tcBorders>
          </w:tcPr>
          <w:p>
            <w:pPr>
              <w:rPr>
                <w:sz w:val="2"/>
                <w:szCs w:val="2"/>
              </w:rPr>
            </w:pPr>
          </w:p>
        </w:tc>
        <w:tc>
          <w:tcPr>
            <w:tcW w:w="1477" w:type="dxa"/>
            <w:tcBorders>
              <w:top w:val="single" w:color="000000" w:sz="4" w:space="0"/>
              <w:left w:val="single" w:color="000000" w:sz="4" w:space="0"/>
              <w:bottom w:val="single" w:color="000000" w:sz="4" w:space="0"/>
              <w:right w:val="single" w:color="000000" w:sz="4" w:space="0"/>
            </w:tcBorders>
          </w:tcPr>
          <w:p>
            <w:pPr>
              <w:pStyle w:val="9"/>
              <w:spacing w:before="22"/>
              <w:ind w:left="61"/>
              <w:rPr>
                <w:sz w:val="21"/>
              </w:rPr>
            </w:pPr>
            <w:r>
              <w:rPr>
                <w:sz w:val="21"/>
              </w:rPr>
              <w:t>服装材料和颜</w:t>
            </w:r>
          </w:p>
          <w:p>
            <w:pPr>
              <w:pStyle w:val="9"/>
              <w:spacing w:before="47"/>
              <w:ind w:left="61"/>
              <w:rPr>
                <w:sz w:val="21"/>
              </w:rPr>
            </w:pPr>
            <w:r>
              <w:rPr>
                <w:sz w:val="21"/>
              </w:rPr>
              <w:t>色运用能力</w:t>
            </w:r>
          </w:p>
        </w:tc>
        <w:tc>
          <w:tcPr>
            <w:tcW w:w="3121" w:type="dxa"/>
            <w:tcBorders>
              <w:top w:val="single" w:color="000000" w:sz="4" w:space="0"/>
              <w:left w:val="single" w:color="000000" w:sz="4" w:space="0"/>
              <w:bottom w:val="single" w:color="000000" w:sz="4" w:space="0"/>
              <w:right w:val="single" w:color="000000" w:sz="4" w:space="0"/>
            </w:tcBorders>
          </w:tcPr>
          <w:p>
            <w:pPr>
              <w:pStyle w:val="9"/>
              <w:spacing w:before="22"/>
              <w:ind w:left="62"/>
              <w:rPr>
                <w:sz w:val="21"/>
              </w:rPr>
            </w:pPr>
            <w:r>
              <w:rPr>
                <w:sz w:val="21"/>
              </w:rPr>
              <w:t>掌握服装材料设计和服装色彩设</w:t>
            </w:r>
          </w:p>
          <w:p>
            <w:pPr>
              <w:pStyle w:val="9"/>
              <w:spacing w:before="47"/>
              <w:ind w:left="62"/>
              <w:rPr>
                <w:sz w:val="21"/>
              </w:rPr>
            </w:pPr>
            <w:r>
              <w:rPr>
                <w:sz w:val="21"/>
              </w:rPr>
              <w:t>计原则。</w:t>
            </w:r>
          </w:p>
        </w:tc>
        <w:tc>
          <w:tcPr>
            <w:tcW w:w="2023" w:type="dxa"/>
            <w:tcBorders>
              <w:top w:val="single" w:color="000000" w:sz="4" w:space="0"/>
              <w:left w:val="single" w:color="000000" w:sz="4" w:space="0"/>
              <w:bottom w:val="single" w:color="000000" w:sz="4" w:space="0"/>
              <w:right w:val="single" w:color="000000" w:sz="4" w:space="0"/>
            </w:tcBorders>
          </w:tcPr>
          <w:p>
            <w:pPr>
              <w:pStyle w:val="9"/>
              <w:spacing w:before="22"/>
              <w:ind w:left="63"/>
              <w:rPr>
                <w:sz w:val="21"/>
              </w:rPr>
            </w:pPr>
            <w:r>
              <w:rPr>
                <w:sz w:val="21"/>
              </w:rPr>
              <w:t>服装材料学</w:t>
            </w:r>
          </w:p>
          <w:p>
            <w:pPr>
              <w:pStyle w:val="9"/>
              <w:spacing w:before="47"/>
              <w:ind w:left="63"/>
              <w:rPr>
                <w:sz w:val="21"/>
              </w:rPr>
            </w:pPr>
            <w:r>
              <w:rPr>
                <w:sz w:val="21"/>
              </w:rPr>
              <w:t>服装色彩学</w:t>
            </w:r>
          </w:p>
        </w:tc>
        <w:tc>
          <w:tcPr>
            <w:tcW w:w="2182" w:type="dxa"/>
            <w:tcBorders>
              <w:top w:val="single" w:color="000000" w:sz="4" w:space="0"/>
              <w:left w:val="single" w:color="000000" w:sz="4" w:space="0"/>
              <w:bottom w:val="single" w:color="000000" w:sz="4" w:space="0"/>
            </w:tcBorders>
          </w:tcPr>
          <w:p>
            <w:pPr>
              <w:pStyle w:val="9"/>
              <w:spacing w:before="22"/>
              <w:ind w:left="63"/>
              <w:rPr>
                <w:sz w:val="21"/>
              </w:rPr>
            </w:pPr>
            <w:r>
              <w:rPr>
                <w:sz w:val="21"/>
              </w:rPr>
              <w:t>考试能达合格及以上</w:t>
            </w:r>
          </w:p>
          <w:p>
            <w:pPr>
              <w:pStyle w:val="9"/>
              <w:spacing w:before="47"/>
              <w:ind w:left="63"/>
              <w:rPr>
                <w:sz w:val="21"/>
              </w:rPr>
            </w:pPr>
            <w:r>
              <w:rPr>
                <w:sz w:val="21"/>
              </w:rPr>
              <w:t>标准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40" w:hRule="atLeast"/>
        </w:trPr>
        <w:tc>
          <w:tcPr>
            <w:tcW w:w="552" w:type="dxa"/>
            <w:vMerge w:val="restart"/>
            <w:tcBorders>
              <w:top w:val="single" w:color="000000" w:sz="4" w:space="0"/>
              <w:right w:val="single" w:color="000000" w:sz="4" w:space="0"/>
            </w:tcBorders>
          </w:tcPr>
          <w:p>
            <w:pPr>
              <w:pStyle w:val="9"/>
              <w:rPr>
                <w:sz w:val="20"/>
              </w:rPr>
            </w:pPr>
          </w:p>
          <w:p>
            <w:pPr>
              <w:pStyle w:val="9"/>
              <w:rPr>
                <w:sz w:val="19"/>
              </w:rPr>
            </w:pPr>
          </w:p>
          <w:p>
            <w:pPr>
              <w:pStyle w:val="9"/>
              <w:spacing w:before="1" w:line="280" w:lineRule="auto"/>
              <w:ind w:left="57" w:right="24"/>
              <w:jc w:val="both"/>
              <w:rPr>
                <w:sz w:val="21"/>
              </w:rPr>
            </w:pPr>
            <w:r>
              <w:rPr>
                <w:sz w:val="21"/>
              </w:rPr>
              <w:t>专业综合能力</w:t>
            </w:r>
          </w:p>
        </w:tc>
        <w:tc>
          <w:tcPr>
            <w:tcW w:w="1477" w:type="dxa"/>
            <w:tcBorders>
              <w:top w:val="single" w:color="000000" w:sz="4" w:space="0"/>
              <w:left w:val="single" w:color="000000" w:sz="4" w:space="0"/>
              <w:bottom w:val="single" w:color="000000" w:sz="4" w:space="0"/>
              <w:right w:val="single" w:color="000000" w:sz="4" w:space="0"/>
            </w:tcBorders>
          </w:tcPr>
          <w:p>
            <w:pPr>
              <w:pStyle w:val="9"/>
              <w:spacing w:before="2"/>
              <w:rPr>
                <w:sz w:val="14"/>
              </w:rPr>
            </w:pPr>
          </w:p>
          <w:p>
            <w:pPr>
              <w:pStyle w:val="9"/>
              <w:spacing w:line="280" w:lineRule="auto"/>
              <w:ind w:left="61" w:right="40"/>
              <w:rPr>
                <w:sz w:val="21"/>
              </w:rPr>
            </w:pPr>
            <w:r>
              <w:rPr>
                <w:sz w:val="21"/>
              </w:rPr>
              <w:t>服装结构设计能力</w:t>
            </w:r>
          </w:p>
        </w:tc>
        <w:tc>
          <w:tcPr>
            <w:tcW w:w="3121" w:type="dxa"/>
            <w:tcBorders>
              <w:top w:val="single" w:color="000000" w:sz="4" w:space="0"/>
              <w:left w:val="single" w:color="000000" w:sz="4" w:space="0"/>
              <w:bottom w:val="single" w:color="000000" w:sz="4" w:space="0"/>
              <w:right w:val="single" w:color="000000" w:sz="4" w:space="0"/>
            </w:tcBorders>
          </w:tcPr>
          <w:p>
            <w:pPr>
              <w:pStyle w:val="9"/>
              <w:spacing w:before="24" w:line="280" w:lineRule="auto"/>
              <w:ind w:left="62" w:right="40"/>
              <w:rPr>
                <w:sz w:val="21"/>
              </w:rPr>
            </w:pPr>
            <w:r>
              <w:rPr>
                <w:spacing w:val="-14"/>
                <w:sz w:val="21"/>
              </w:rPr>
              <w:t>平面裁剪、立体裁剪、原型裁剪三</w:t>
            </w:r>
            <w:r>
              <w:rPr>
                <w:spacing w:val="3"/>
                <w:sz w:val="21"/>
              </w:rPr>
              <w:t>大裁剪的技能与综合技能。具备</w:t>
            </w:r>
          </w:p>
          <w:p>
            <w:pPr>
              <w:pStyle w:val="9"/>
              <w:spacing w:line="266" w:lineRule="exact"/>
              <w:ind w:left="62"/>
              <w:rPr>
                <w:sz w:val="21"/>
              </w:rPr>
            </w:pPr>
            <w:r>
              <w:rPr>
                <w:sz w:val="21"/>
              </w:rPr>
              <w:t>工业纸样的制作的能力</w:t>
            </w:r>
          </w:p>
        </w:tc>
        <w:tc>
          <w:tcPr>
            <w:tcW w:w="2023" w:type="dxa"/>
            <w:tcBorders>
              <w:top w:val="single" w:color="000000" w:sz="4" w:space="0"/>
              <w:left w:val="single" w:color="000000" w:sz="4" w:space="0"/>
              <w:bottom w:val="single" w:color="000000" w:sz="4" w:space="0"/>
              <w:right w:val="single" w:color="000000" w:sz="4" w:space="0"/>
            </w:tcBorders>
          </w:tcPr>
          <w:p>
            <w:pPr>
              <w:pStyle w:val="9"/>
              <w:spacing w:before="24" w:line="280" w:lineRule="auto"/>
              <w:ind w:left="63" w:right="37"/>
              <w:rPr>
                <w:sz w:val="21"/>
              </w:rPr>
            </w:pPr>
            <w:r>
              <w:rPr>
                <w:sz w:val="21"/>
              </w:rPr>
              <w:t>服装平面制版、服装纸样设计、工业纸样</w:t>
            </w:r>
          </w:p>
          <w:p>
            <w:pPr>
              <w:pStyle w:val="9"/>
              <w:spacing w:line="266" w:lineRule="exact"/>
              <w:ind w:left="63"/>
              <w:rPr>
                <w:rFonts w:ascii="Times New Roman" w:eastAsia="Times New Roman"/>
                <w:sz w:val="21"/>
              </w:rPr>
            </w:pPr>
            <w:r>
              <w:rPr>
                <w:sz w:val="21"/>
              </w:rPr>
              <w:t xml:space="preserve">设计、服装 </w:t>
            </w:r>
            <w:r>
              <w:rPr>
                <w:rFonts w:ascii="Times New Roman" w:eastAsia="Times New Roman"/>
                <w:sz w:val="21"/>
              </w:rPr>
              <w:t>CAD</w:t>
            </w:r>
          </w:p>
        </w:tc>
        <w:tc>
          <w:tcPr>
            <w:tcW w:w="2182" w:type="dxa"/>
            <w:tcBorders>
              <w:top w:val="single" w:color="000000" w:sz="4" w:space="0"/>
              <w:left w:val="single" w:color="000000" w:sz="4" w:space="0"/>
              <w:bottom w:val="single" w:color="000000" w:sz="4" w:space="0"/>
            </w:tcBorders>
          </w:tcPr>
          <w:p>
            <w:pPr>
              <w:pStyle w:val="9"/>
              <w:spacing w:before="24" w:line="280" w:lineRule="auto"/>
              <w:ind w:left="63" w:right="32"/>
              <w:rPr>
                <w:sz w:val="21"/>
              </w:rPr>
            </w:pPr>
            <w:r>
              <w:rPr>
                <w:sz w:val="21"/>
              </w:rPr>
              <w:t>考试能达合格及以上标准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40" w:hRule="atLeast"/>
        </w:trPr>
        <w:tc>
          <w:tcPr>
            <w:tcW w:w="552" w:type="dxa"/>
            <w:vMerge w:val="continue"/>
            <w:tcBorders>
              <w:top w:val="nil"/>
              <w:right w:val="single" w:color="000000" w:sz="4" w:space="0"/>
            </w:tcBorders>
          </w:tcPr>
          <w:p>
            <w:pPr>
              <w:rPr>
                <w:sz w:val="2"/>
                <w:szCs w:val="2"/>
              </w:rPr>
            </w:pPr>
          </w:p>
        </w:tc>
        <w:tc>
          <w:tcPr>
            <w:tcW w:w="1477" w:type="dxa"/>
            <w:tcBorders>
              <w:top w:val="single" w:color="000000" w:sz="4" w:space="0"/>
              <w:left w:val="single" w:color="000000" w:sz="4" w:space="0"/>
              <w:right w:val="single" w:color="000000" w:sz="4" w:space="0"/>
            </w:tcBorders>
          </w:tcPr>
          <w:p>
            <w:pPr>
              <w:pStyle w:val="9"/>
              <w:spacing w:before="176" w:line="280" w:lineRule="auto"/>
              <w:ind w:left="61" w:right="40"/>
              <w:rPr>
                <w:sz w:val="21"/>
              </w:rPr>
            </w:pPr>
            <w:r>
              <w:rPr>
                <w:sz w:val="21"/>
              </w:rPr>
              <w:t>服装工艺制作能力</w:t>
            </w:r>
          </w:p>
        </w:tc>
        <w:tc>
          <w:tcPr>
            <w:tcW w:w="3121" w:type="dxa"/>
            <w:tcBorders>
              <w:top w:val="single" w:color="000000" w:sz="4" w:space="0"/>
              <w:left w:val="single" w:color="000000" w:sz="4" w:space="0"/>
              <w:right w:val="single" w:color="000000" w:sz="4" w:space="0"/>
            </w:tcBorders>
          </w:tcPr>
          <w:p>
            <w:pPr>
              <w:pStyle w:val="9"/>
              <w:spacing w:before="17"/>
              <w:ind w:left="62"/>
              <w:rPr>
                <w:sz w:val="21"/>
              </w:rPr>
            </w:pPr>
            <w:r>
              <w:rPr>
                <w:sz w:val="21"/>
              </w:rPr>
              <w:t>熟练掌握各种服装缝制要求，为</w:t>
            </w:r>
          </w:p>
          <w:p>
            <w:pPr>
              <w:pStyle w:val="9"/>
              <w:spacing w:before="6" w:line="310" w:lineRule="atLeast"/>
              <w:ind w:left="62" w:right="41"/>
              <w:rPr>
                <w:sz w:val="21"/>
              </w:rPr>
            </w:pPr>
            <w:r>
              <w:rPr>
                <w:sz w:val="21"/>
              </w:rPr>
              <w:t>现代服装生产企业提供技术保障。</w:t>
            </w:r>
          </w:p>
        </w:tc>
        <w:tc>
          <w:tcPr>
            <w:tcW w:w="2023" w:type="dxa"/>
            <w:tcBorders>
              <w:top w:val="single" w:color="000000" w:sz="4" w:space="0"/>
              <w:left w:val="single" w:color="000000" w:sz="4" w:space="0"/>
              <w:right w:val="single" w:color="000000" w:sz="4" w:space="0"/>
            </w:tcBorders>
          </w:tcPr>
          <w:p>
            <w:pPr>
              <w:pStyle w:val="9"/>
              <w:spacing w:before="17"/>
              <w:ind w:left="63"/>
              <w:rPr>
                <w:sz w:val="21"/>
              </w:rPr>
            </w:pPr>
            <w:r>
              <w:rPr>
                <w:sz w:val="21"/>
              </w:rPr>
              <w:t>服装工艺Ⅰ、服装工</w:t>
            </w:r>
          </w:p>
          <w:p>
            <w:pPr>
              <w:pStyle w:val="9"/>
              <w:spacing w:before="6" w:line="310" w:lineRule="atLeast"/>
              <w:ind w:left="63" w:right="37"/>
              <w:rPr>
                <w:sz w:val="21"/>
              </w:rPr>
            </w:pPr>
            <w:r>
              <w:rPr>
                <w:spacing w:val="-2"/>
                <w:sz w:val="21"/>
              </w:rPr>
              <w:t>艺Ⅱ、高级服装制作</w:t>
            </w:r>
            <w:r>
              <w:rPr>
                <w:sz w:val="21"/>
              </w:rPr>
              <w:t>工艺、服装制作实训</w:t>
            </w:r>
          </w:p>
        </w:tc>
        <w:tc>
          <w:tcPr>
            <w:tcW w:w="2182" w:type="dxa"/>
            <w:tcBorders>
              <w:top w:val="single" w:color="000000" w:sz="4" w:space="0"/>
              <w:left w:val="single" w:color="000000" w:sz="4" w:space="0"/>
            </w:tcBorders>
          </w:tcPr>
          <w:p>
            <w:pPr>
              <w:pStyle w:val="9"/>
              <w:spacing w:before="17" w:line="280" w:lineRule="auto"/>
              <w:ind w:left="63" w:right="32"/>
              <w:rPr>
                <w:sz w:val="21"/>
              </w:rPr>
            </w:pPr>
            <w:r>
              <w:rPr>
                <w:sz w:val="21"/>
              </w:rPr>
              <w:t>考试能达合格及以上标准</w:t>
            </w:r>
          </w:p>
        </w:tc>
      </w:tr>
    </w:tbl>
    <w:p>
      <w:pPr>
        <w:pStyle w:val="4"/>
        <w:spacing w:before="94"/>
      </w:pPr>
      <w:r>
        <w:t>（三）培养模式</w:t>
      </w:r>
    </w:p>
    <w:p>
      <w:pPr>
        <w:pStyle w:val="4"/>
        <w:spacing w:before="164" w:line="369" w:lineRule="auto"/>
        <w:ind w:left="115" w:right="234" w:firstLine="480"/>
        <w:jc w:val="both"/>
      </w:pPr>
      <w:r>
        <w:t>本专业根据学校</w:t>
      </w:r>
      <w:r>
        <w:rPr>
          <w:rFonts w:ascii="Times New Roman" w:hAnsi="Times New Roman" w:eastAsia="Times New Roman"/>
        </w:rPr>
        <w:t>“</w:t>
      </w:r>
      <w:r>
        <w:t>三个结合</w:t>
      </w:r>
      <w:r>
        <w:rPr>
          <w:rFonts w:ascii="Times New Roman" w:hAnsi="Times New Roman" w:eastAsia="Times New Roman"/>
        </w:rPr>
        <w:t>”</w:t>
      </w:r>
      <w:r>
        <w:t>的人才培养模式，基于服装企业工作过程为基本构架，以就业为先导，以能力为本位，以学习者为中心，深入校企合作，工学结合。以增强服装设计，服装制版，服装工艺制作，服装营销等实践技能、注重学生职业能力培养，提高职业素质为核心的高素质技能人才。并积极探索拔尖创新人才培养模式，开始高端技能型专门人才实验班。</w:t>
      </w:r>
    </w:p>
    <w:p>
      <w:pPr>
        <w:pStyle w:val="4"/>
        <w:spacing w:line="303" w:lineRule="exact"/>
      </w:pPr>
      <w:r>
        <w:t>（四）教学模式</w:t>
      </w:r>
    </w:p>
    <w:p>
      <w:pPr>
        <w:pStyle w:val="4"/>
        <w:spacing w:before="165" w:line="369" w:lineRule="auto"/>
        <w:ind w:left="115" w:right="233" w:firstLine="480"/>
        <w:jc w:val="both"/>
      </w:pPr>
      <w:r>
        <w:t>本专业结合学校</w:t>
      </w:r>
      <w:r>
        <w:rPr>
          <w:rFonts w:ascii="Times New Roman" w:hAnsi="Times New Roman" w:eastAsia="Times New Roman"/>
        </w:rPr>
        <w:t>“</w:t>
      </w:r>
      <w:r>
        <w:t>六个合一</w:t>
      </w:r>
      <w:r>
        <w:rPr>
          <w:rFonts w:ascii="Times New Roman" w:hAnsi="Times New Roman" w:eastAsia="Times New Roman"/>
        </w:rPr>
        <w:t>”</w:t>
      </w:r>
      <w:r>
        <w:t>的教学模式，按服装行业企业流程制定的</w:t>
      </w:r>
      <w:r>
        <w:rPr>
          <w:rFonts w:ascii="Times New Roman" w:hAnsi="Times New Roman" w:eastAsia="Times New Roman"/>
        </w:rPr>
        <w:t>“</w:t>
      </w:r>
      <w:r>
        <w:t>工学结合</w:t>
      </w:r>
      <w:r>
        <w:rPr>
          <w:rFonts w:ascii="Times New Roman" w:hAnsi="Times New Roman" w:eastAsia="Times New Roman"/>
        </w:rPr>
        <w:t>”</w:t>
      </w:r>
      <w:r>
        <w:t>教学模式，倡导</w:t>
      </w:r>
      <w:r>
        <w:rPr>
          <w:rFonts w:ascii="Times New Roman" w:hAnsi="Times New Roman" w:eastAsia="Times New Roman"/>
        </w:rPr>
        <w:t>“</w:t>
      </w:r>
      <w:r>
        <w:t>以社会所需指导学生进行专业培养</w:t>
      </w:r>
      <w:r>
        <w:rPr>
          <w:rFonts w:ascii="Times New Roman" w:hAnsi="Times New Roman" w:eastAsia="Times New Roman"/>
        </w:rPr>
        <w:t>”</w:t>
      </w:r>
      <w:r>
        <w:t>，根据学生特点，实行任务驱动、项目导向等多种形式的教学模式。实行</w:t>
      </w:r>
      <w:r>
        <w:rPr>
          <w:rFonts w:ascii="Times New Roman" w:hAnsi="Times New Roman" w:eastAsia="Times New Roman"/>
        </w:rPr>
        <w:t>“</w:t>
      </w:r>
      <w:r>
        <w:t>学生学中做，做中学</w:t>
      </w:r>
      <w:r>
        <w:rPr>
          <w:rFonts w:ascii="Times New Roman" w:hAnsi="Times New Roman" w:eastAsia="Times New Roman"/>
        </w:rPr>
        <w:t>”</w:t>
      </w:r>
      <w:r>
        <w:t>的教学模式。</w:t>
      </w:r>
    </w:p>
    <w:p>
      <w:pPr>
        <w:pStyle w:val="4"/>
        <w:spacing w:line="304" w:lineRule="exact"/>
        <w:rPr>
          <w:rFonts w:hint="eastAsia" w:ascii="黑体" w:eastAsia="黑体"/>
        </w:rPr>
      </w:pPr>
      <w:r>
        <w:rPr>
          <w:rFonts w:hint="eastAsia" w:ascii="黑体" w:eastAsia="黑体"/>
        </w:rPr>
        <w:t>六、课程设置及要求</w:t>
      </w:r>
    </w:p>
    <w:p>
      <w:pPr>
        <w:pStyle w:val="4"/>
        <w:spacing w:before="165"/>
      </w:pPr>
      <w:r>
        <w:t>（一）公共基础课程名称、学时数及课程简介</w:t>
      </w:r>
    </w:p>
    <w:p>
      <w:pPr>
        <w:pStyle w:val="8"/>
        <w:numPr>
          <w:ilvl w:val="0"/>
          <w:numId w:val="2"/>
        </w:numPr>
        <w:tabs>
          <w:tab w:val="left" w:pos="957"/>
          <w:tab w:val="left" w:pos="1795"/>
        </w:tabs>
        <w:spacing w:before="166" w:after="0" w:line="367" w:lineRule="auto"/>
        <w:ind w:left="595" w:right="6108" w:firstLine="0"/>
        <w:jc w:val="left"/>
        <w:rPr>
          <w:rFonts w:ascii="Times New Roman" w:eastAsia="Times New Roman"/>
          <w:sz w:val="24"/>
        </w:rPr>
      </w:pPr>
      <w:r>
        <w:rPr>
          <w:sz w:val="24"/>
        </w:rPr>
        <w:t>思想道德修养与法律基</w:t>
      </w:r>
      <w:r>
        <w:rPr>
          <w:spacing w:val="-17"/>
          <w:sz w:val="24"/>
        </w:rPr>
        <w:t>础</w:t>
      </w:r>
      <w:r>
        <w:rPr>
          <w:sz w:val="24"/>
        </w:rPr>
        <w:t>学时：</w:t>
      </w:r>
      <w:r>
        <w:rPr>
          <w:rFonts w:ascii="Times New Roman" w:eastAsia="Times New Roman"/>
          <w:sz w:val="24"/>
        </w:rPr>
        <w:t>64</w:t>
      </w:r>
      <w:r>
        <w:rPr>
          <w:rFonts w:ascii="Times New Roman" w:eastAsia="Times New Roman"/>
          <w:sz w:val="24"/>
        </w:rPr>
        <w:tab/>
      </w:r>
      <w:r>
        <w:rPr>
          <w:sz w:val="24"/>
        </w:rPr>
        <w:t>学分：</w:t>
      </w:r>
      <w:r>
        <w:rPr>
          <w:rFonts w:ascii="Times New Roman" w:eastAsia="Times New Roman"/>
          <w:sz w:val="24"/>
        </w:rPr>
        <w:t>3</w:t>
      </w:r>
    </w:p>
    <w:p>
      <w:pPr>
        <w:pStyle w:val="4"/>
        <w:spacing w:before="3" w:line="369" w:lineRule="auto"/>
        <w:ind w:left="115" w:right="123" w:firstLine="480"/>
      </w:pPr>
      <w:r>
        <w:t>通过对思想道德教育与法律基础知识的学习，使学生具有强烈的社会责任感，明确的职业理想和良好的职业道德和较强的法纪观念，遵纪守法，品行端正，讲公德，守纪律， 吃苦耐劳，乐于奉献。</w:t>
      </w:r>
    </w:p>
    <w:p>
      <w:pPr>
        <w:pStyle w:val="8"/>
        <w:numPr>
          <w:ilvl w:val="0"/>
          <w:numId w:val="2"/>
        </w:numPr>
        <w:tabs>
          <w:tab w:val="left" w:pos="957"/>
          <w:tab w:val="left" w:pos="1795"/>
        </w:tabs>
        <w:spacing w:before="0" w:after="0" w:line="369" w:lineRule="auto"/>
        <w:ind w:left="595" w:right="3948" w:firstLine="0"/>
        <w:jc w:val="left"/>
        <w:rPr>
          <w:rFonts w:ascii="Times New Roman" w:eastAsia="Times New Roman"/>
          <w:sz w:val="24"/>
        </w:rPr>
      </w:pPr>
      <w:r>
        <w:rPr>
          <w:sz w:val="24"/>
        </w:rPr>
        <w:t>毛泽东思想和中国特色社会主义理论体系概</w:t>
      </w:r>
      <w:r>
        <w:rPr>
          <w:spacing w:val="-17"/>
          <w:sz w:val="24"/>
        </w:rPr>
        <w:t>论</w:t>
      </w:r>
      <w:r>
        <w:rPr>
          <w:sz w:val="24"/>
        </w:rPr>
        <w:t>学时：</w:t>
      </w:r>
      <w:r>
        <w:rPr>
          <w:rFonts w:ascii="Times New Roman" w:eastAsia="Times New Roman"/>
          <w:sz w:val="24"/>
        </w:rPr>
        <w:t>64</w:t>
      </w:r>
      <w:r>
        <w:rPr>
          <w:rFonts w:ascii="Times New Roman" w:eastAsia="Times New Roman"/>
          <w:sz w:val="24"/>
        </w:rPr>
        <w:tab/>
      </w:r>
      <w:r>
        <w:rPr>
          <w:sz w:val="24"/>
        </w:rPr>
        <w:t>学分：</w:t>
      </w:r>
      <w:r>
        <w:rPr>
          <w:rFonts w:ascii="Times New Roman" w:eastAsia="Times New Roman"/>
          <w:sz w:val="24"/>
        </w:rPr>
        <w:t>4</w:t>
      </w:r>
    </w:p>
    <w:p>
      <w:pPr>
        <w:pStyle w:val="4"/>
        <w:spacing w:line="369" w:lineRule="auto"/>
        <w:ind w:left="115" w:right="117" w:firstLine="480"/>
      </w:pPr>
      <w:r>
        <w:t>通过对毛泽东思想、邓小平理论、“三个代表”重要思想、科学发展观和习近平新时代中国特色社会主义思想的学习，使学生具有坚定的政治方向，拥护中国共产党的领导， 坚持走社会主义道路，热爱社会主义祖国，具备良好的思想政治素质。</w:t>
      </w:r>
    </w:p>
    <w:p>
      <w:pPr>
        <w:pStyle w:val="8"/>
        <w:numPr>
          <w:ilvl w:val="0"/>
          <w:numId w:val="2"/>
        </w:numPr>
        <w:tabs>
          <w:tab w:val="left" w:pos="957"/>
        </w:tabs>
        <w:spacing w:before="0" w:after="0" w:line="304" w:lineRule="exact"/>
        <w:ind w:left="957" w:right="0" w:hanging="362"/>
        <w:jc w:val="left"/>
        <w:rPr>
          <w:sz w:val="24"/>
        </w:rPr>
      </w:pPr>
      <w:r>
        <w:rPr>
          <w:sz w:val="24"/>
        </w:rPr>
        <w:t>形势与政策</w:t>
      </w:r>
    </w:p>
    <w:p>
      <w:pPr>
        <w:spacing w:after="0" w:line="304" w:lineRule="exact"/>
        <w:jc w:val="left"/>
        <w:rPr>
          <w:sz w:val="24"/>
        </w:rPr>
        <w:sectPr>
          <w:footerReference r:id="rId11" w:type="default"/>
          <w:footerReference r:id="rId12" w:type="even"/>
          <w:pgSz w:w="11910" w:h="16840"/>
          <w:pgMar w:top="1460" w:right="1040" w:bottom="1240" w:left="1160" w:header="988" w:footer="1059" w:gutter="0"/>
          <w:pgNumType w:start="643"/>
          <w:cols w:space="720" w:num="1"/>
        </w:sectPr>
      </w:pPr>
    </w:p>
    <w:p>
      <w:pPr>
        <w:pStyle w:val="4"/>
        <w:tabs>
          <w:tab w:val="left" w:pos="1795"/>
        </w:tabs>
        <w:spacing w:before="93"/>
        <w:rPr>
          <w:rFonts w:ascii="Times New Roman" w:eastAsia="Times New Roman"/>
        </w:rPr>
      </w:pPr>
      <w:r>
        <w:t>学时：</w:t>
      </w:r>
      <w:r>
        <w:rPr>
          <w:rFonts w:ascii="Times New Roman" w:eastAsia="Times New Roman"/>
        </w:rPr>
        <w:t>64</w:t>
      </w:r>
      <w:r>
        <w:rPr>
          <w:rFonts w:ascii="Times New Roman" w:eastAsia="Times New Roman"/>
        </w:rPr>
        <w:tab/>
      </w:r>
      <w:r>
        <w:t>学分：</w:t>
      </w:r>
      <w:r>
        <w:rPr>
          <w:rFonts w:ascii="Times New Roman" w:eastAsia="Times New Roman"/>
        </w:rPr>
        <w:t>1</w:t>
      </w:r>
    </w:p>
    <w:p>
      <w:pPr>
        <w:pStyle w:val="4"/>
        <w:spacing w:before="165" w:line="369" w:lineRule="auto"/>
        <w:ind w:left="115" w:right="234" w:firstLine="480"/>
      </w:pPr>
      <w:r>
        <w:t>通过对形势政策的学习，使学生了解国内外大事、要事，增强对社会发展趋势预测的能力，更好地适应社会的发展和要求。</w:t>
      </w:r>
    </w:p>
    <w:p>
      <w:pPr>
        <w:pStyle w:val="8"/>
        <w:numPr>
          <w:ilvl w:val="0"/>
          <w:numId w:val="2"/>
        </w:numPr>
        <w:tabs>
          <w:tab w:val="left" w:pos="957"/>
        </w:tabs>
        <w:spacing w:before="0" w:after="0" w:line="306" w:lineRule="exact"/>
        <w:ind w:left="957" w:right="0" w:hanging="362"/>
        <w:jc w:val="left"/>
        <w:rPr>
          <w:sz w:val="24"/>
        </w:rPr>
      </w:pPr>
      <w:r>
        <w:rPr>
          <w:sz w:val="24"/>
        </w:rPr>
        <w:t>体育训练</w:t>
      </w:r>
    </w:p>
    <w:p>
      <w:pPr>
        <w:pStyle w:val="4"/>
        <w:tabs>
          <w:tab w:val="left" w:pos="1915"/>
        </w:tabs>
        <w:spacing w:before="164"/>
        <w:rPr>
          <w:rFonts w:ascii="Times New Roman" w:eastAsia="Times New Roman"/>
        </w:rPr>
      </w:pPr>
      <w:r>
        <w:t>学时：</w:t>
      </w:r>
      <w:r>
        <w:rPr>
          <w:rFonts w:ascii="Times New Roman" w:eastAsia="Times New Roman"/>
        </w:rPr>
        <w:t>102</w:t>
      </w:r>
      <w:r>
        <w:rPr>
          <w:rFonts w:ascii="Times New Roman" w:eastAsia="Times New Roman"/>
        </w:rPr>
        <w:tab/>
      </w:r>
      <w:r>
        <w:t>学分：</w:t>
      </w:r>
      <w:r>
        <w:rPr>
          <w:rFonts w:ascii="Times New Roman" w:eastAsia="Times New Roman"/>
        </w:rPr>
        <w:t>5</w:t>
      </w:r>
    </w:p>
    <w:p>
      <w:pPr>
        <w:pStyle w:val="4"/>
        <w:spacing w:before="165" w:line="369" w:lineRule="auto"/>
        <w:ind w:left="115" w:right="117" w:firstLine="480"/>
      </w:pPr>
      <w:r>
        <w:rPr>
          <w:spacing w:val="-3"/>
        </w:rPr>
        <w:t>增强学生体质，增进健康，全面提高学生的体能和对环境的适应能力，促进身心的全面发展。使学生掌握体育的基本理论知识，建立正确的体育观念，掌握科学锻炼身体的技</w:t>
      </w:r>
      <w:r>
        <w:rPr>
          <w:spacing w:val="-13"/>
        </w:rPr>
        <w:t xml:space="preserve">能，培养学生终身体育锻炼的意识和良好习惯。培养学生爱国主义和集体主义的思想品德， </w:t>
      </w:r>
      <w:r>
        <w:t>树立正确的体育观及勇敢顽强，团结进取、开拓创新的精神风貌。</w:t>
      </w:r>
    </w:p>
    <w:p>
      <w:pPr>
        <w:pStyle w:val="8"/>
        <w:numPr>
          <w:ilvl w:val="0"/>
          <w:numId w:val="2"/>
        </w:numPr>
        <w:tabs>
          <w:tab w:val="left" w:pos="957"/>
        </w:tabs>
        <w:spacing w:before="0" w:after="0" w:line="303" w:lineRule="exact"/>
        <w:ind w:left="957" w:right="0" w:hanging="362"/>
        <w:jc w:val="left"/>
        <w:rPr>
          <w:sz w:val="24"/>
        </w:rPr>
      </w:pPr>
      <w:r>
        <w:rPr>
          <w:sz w:val="24"/>
        </w:rPr>
        <w:t>实用英语</w:t>
      </w:r>
    </w:p>
    <w:p>
      <w:pPr>
        <w:pStyle w:val="4"/>
        <w:tabs>
          <w:tab w:val="left" w:pos="1915"/>
        </w:tabs>
        <w:spacing w:before="165"/>
        <w:rPr>
          <w:rFonts w:ascii="Times New Roman" w:eastAsia="Times New Roman"/>
        </w:rPr>
      </w:pPr>
      <w:r>
        <w:t>学时：</w:t>
      </w:r>
      <w:r>
        <w:rPr>
          <w:rFonts w:ascii="Times New Roman" w:eastAsia="Times New Roman"/>
        </w:rPr>
        <w:t>128</w:t>
      </w:r>
      <w:r>
        <w:rPr>
          <w:rFonts w:ascii="Times New Roman" w:eastAsia="Times New Roman"/>
        </w:rPr>
        <w:tab/>
      </w:r>
      <w:r>
        <w:t>学分：</w:t>
      </w:r>
      <w:r>
        <w:rPr>
          <w:rFonts w:ascii="Times New Roman" w:eastAsia="Times New Roman"/>
        </w:rPr>
        <w:t>6</w:t>
      </w:r>
    </w:p>
    <w:p>
      <w:pPr>
        <w:pStyle w:val="4"/>
        <w:spacing w:before="166" w:line="367" w:lineRule="auto"/>
        <w:ind w:left="115" w:right="124" w:firstLine="480"/>
      </w:pPr>
      <w:r>
        <w:t>培养学生较强的听、说、读、写的能力，使其能以英语为工具，获取专业所需信息， 具备一定的翻译基础。</w:t>
      </w:r>
    </w:p>
    <w:p>
      <w:pPr>
        <w:pStyle w:val="8"/>
        <w:numPr>
          <w:ilvl w:val="0"/>
          <w:numId w:val="2"/>
        </w:numPr>
        <w:tabs>
          <w:tab w:val="left" w:pos="957"/>
          <w:tab w:val="left" w:pos="1795"/>
        </w:tabs>
        <w:spacing w:before="3" w:after="0" w:line="369" w:lineRule="auto"/>
        <w:ind w:left="595" w:right="7068" w:firstLine="0"/>
        <w:jc w:val="left"/>
        <w:rPr>
          <w:rFonts w:ascii="Times New Roman" w:eastAsia="Times New Roman"/>
          <w:sz w:val="24"/>
        </w:rPr>
      </w:pPr>
      <w:r>
        <w:rPr>
          <w:sz w:val="24"/>
        </w:rPr>
        <w:t>计算机应用基</w:t>
      </w:r>
      <w:r>
        <w:rPr>
          <w:spacing w:val="-17"/>
          <w:sz w:val="24"/>
        </w:rPr>
        <w:t>础</w:t>
      </w:r>
      <w:r>
        <w:rPr>
          <w:sz w:val="24"/>
        </w:rPr>
        <w:t>学时：</w:t>
      </w:r>
      <w:r>
        <w:rPr>
          <w:rFonts w:ascii="Times New Roman" w:eastAsia="Times New Roman"/>
          <w:sz w:val="24"/>
        </w:rPr>
        <w:t>64</w:t>
      </w:r>
      <w:r>
        <w:rPr>
          <w:rFonts w:ascii="Times New Roman" w:eastAsia="Times New Roman"/>
          <w:sz w:val="24"/>
        </w:rPr>
        <w:tab/>
      </w:r>
      <w:r>
        <w:rPr>
          <w:sz w:val="24"/>
        </w:rPr>
        <w:t>学分</w:t>
      </w:r>
      <w:r>
        <w:rPr>
          <w:spacing w:val="-9"/>
          <w:sz w:val="24"/>
        </w:rPr>
        <w:t>：</w:t>
      </w:r>
      <w:r>
        <w:rPr>
          <w:rFonts w:ascii="Times New Roman" w:eastAsia="Times New Roman"/>
          <w:spacing w:val="-9"/>
          <w:sz w:val="24"/>
        </w:rPr>
        <w:t>4</w:t>
      </w:r>
    </w:p>
    <w:p>
      <w:pPr>
        <w:pStyle w:val="4"/>
        <w:spacing w:line="369" w:lineRule="auto"/>
        <w:ind w:left="115" w:right="232" w:firstLine="480"/>
        <w:jc w:val="both"/>
      </w:pPr>
      <w:r>
        <w:rPr>
          <w:spacing w:val="-3"/>
        </w:rPr>
        <w:t>该课程是一门培养大学生计算机应用能力与信息素养的课程，通过该课程的学习，要</w:t>
      </w:r>
      <w:r>
        <w:rPr>
          <w:spacing w:val="-2"/>
        </w:rPr>
        <w:t xml:space="preserve">求学生了解计算机应用的基础知识，掌握主流操作系统的操作应用，熟练使用 </w:t>
      </w:r>
      <w:r>
        <w:rPr>
          <w:rFonts w:ascii="Times New Roman" w:eastAsia="Times New Roman"/>
        </w:rPr>
        <w:t>office</w:t>
      </w:r>
      <w:r>
        <w:rPr>
          <w:rFonts w:ascii="Times New Roman" w:eastAsia="Times New Roman"/>
          <w:spacing w:val="18"/>
        </w:rPr>
        <w:t xml:space="preserve"> </w:t>
      </w:r>
      <w:r>
        <w:rPr>
          <w:spacing w:val="-8"/>
        </w:rPr>
        <w:t>办公</w:t>
      </w:r>
      <w:r>
        <w:rPr>
          <w:spacing w:val="-4"/>
        </w:rPr>
        <w:t>软件套件的相关技能，熟悉基本的互联网应用，并具备信息安全、数据库和多媒体技术等</w:t>
      </w:r>
      <w:r>
        <w:t>信息素养知识与能力。</w:t>
      </w:r>
    </w:p>
    <w:p>
      <w:pPr>
        <w:pStyle w:val="8"/>
        <w:numPr>
          <w:ilvl w:val="0"/>
          <w:numId w:val="2"/>
        </w:numPr>
        <w:tabs>
          <w:tab w:val="left" w:pos="957"/>
        </w:tabs>
        <w:spacing w:before="0" w:after="0" w:line="303" w:lineRule="exact"/>
        <w:ind w:left="957" w:right="0" w:hanging="362"/>
        <w:jc w:val="left"/>
        <w:rPr>
          <w:sz w:val="24"/>
        </w:rPr>
      </w:pPr>
      <w:r>
        <w:rPr>
          <w:sz w:val="24"/>
        </w:rPr>
        <w:t>大学语文</w:t>
      </w:r>
    </w:p>
    <w:p>
      <w:pPr>
        <w:pStyle w:val="4"/>
        <w:spacing w:before="163"/>
        <w:jc w:val="both"/>
        <w:rPr>
          <w:rFonts w:ascii="Times New Roman" w:eastAsia="Times New Roman"/>
        </w:rPr>
      </w:pPr>
      <w:r>
        <w:t>学时：</w:t>
      </w:r>
      <w:r>
        <w:rPr>
          <w:rFonts w:ascii="Times New Roman" w:eastAsia="Times New Roman"/>
        </w:rPr>
        <w:t xml:space="preserve">64 </w:t>
      </w:r>
      <w:r>
        <w:t>学分：</w:t>
      </w:r>
      <w:r>
        <w:rPr>
          <w:rFonts w:ascii="Times New Roman" w:eastAsia="Times New Roman"/>
        </w:rPr>
        <w:t>3</w:t>
      </w:r>
    </w:p>
    <w:p>
      <w:pPr>
        <w:pStyle w:val="4"/>
        <w:spacing w:before="166" w:line="369" w:lineRule="auto"/>
        <w:ind w:left="115" w:right="234" w:firstLine="480"/>
        <w:jc w:val="both"/>
      </w:pPr>
      <w:r>
        <w:t>本课程以文学理论为先导和基础，以分析和指导学习阅读文学作品为重点，弘扬民族文化，培养学生高尚的情操，增长文史知识，提高学生鉴赏和写作能力。通过学习，培养口语交际能力、阅读能力、书面语言表达能力、视像能力和发布能力等语文应用能力。</w:t>
      </w:r>
    </w:p>
    <w:p>
      <w:pPr>
        <w:pStyle w:val="8"/>
        <w:numPr>
          <w:ilvl w:val="0"/>
          <w:numId w:val="2"/>
        </w:numPr>
        <w:tabs>
          <w:tab w:val="left" w:pos="957"/>
        </w:tabs>
        <w:spacing w:before="0" w:after="0" w:line="369" w:lineRule="auto"/>
        <w:ind w:left="595" w:right="7068" w:firstLine="0"/>
        <w:jc w:val="both"/>
        <w:rPr>
          <w:rFonts w:ascii="Times New Roman" w:eastAsia="Times New Roman"/>
          <w:sz w:val="24"/>
        </w:rPr>
      </w:pPr>
      <w:r>
        <w:rPr>
          <w:sz w:val="24"/>
        </w:rPr>
        <w:t>中国文化概论 学时：</w:t>
      </w:r>
      <w:r>
        <w:rPr>
          <w:rFonts w:ascii="Times New Roman" w:eastAsia="Times New Roman"/>
          <w:sz w:val="24"/>
        </w:rPr>
        <w:t>32</w:t>
      </w:r>
      <w:r>
        <w:rPr>
          <w:rFonts w:ascii="Times New Roman" w:eastAsia="Times New Roman"/>
          <w:spacing w:val="1"/>
          <w:sz w:val="24"/>
        </w:rPr>
        <w:t xml:space="preserve"> </w:t>
      </w:r>
      <w:r>
        <w:rPr>
          <w:spacing w:val="-4"/>
          <w:sz w:val="24"/>
        </w:rPr>
        <w:t>学分：</w:t>
      </w:r>
      <w:r>
        <w:rPr>
          <w:rFonts w:ascii="Times New Roman" w:eastAsia="Times New Roman"/>
          <w:spacing w:val="-9"/>
          <w:sz w:val="24"/>
        </w:rPr>
        <w:t>2</w:t>
      </w:r>
    </w:p>
    <w:p>
      <w:pPr>
        <w:pStyle w:val="4"/>
        <w:spacing w:line="369" w:lineRule="auto"/>
        <w:ind w:left="115" w:right="124" w:firstLine="480"/>
      </w:pPr>
      <w:r>
        <w:t>通过学习中国优秀传统文化，提高学生对中华优秀传统文化的自主学习和探究能力， 培养学生的文化创新意识，增强学生传承弘扬中华优秀传统文化的责任感和使命感。</w:t>
      </w:r>
    </w:p>
    <w:p>
      <w:pPr>
        <w:pStyle w:val="8"/>
        <w:numPr>
          <w:ilvl w:val="0"/>
          <w:numId w:val="2"/>
        </w:numPr>
        <w:tabs>
          <w:tab w:val="left" w:pos="957"/>
        </w:tabs>
        <w:spacing w:before="0" w:after="0" w:line="305" w:lineRule="exact"/>
        <w:ind w:left="957" w:right="0" w:hanging="362"/>
        <w:jc w:val="left"/>
        <w:rPr>
          <w:sz w:val="24"/>
        </w:rPr>
      </w:pPr>
      <w:r>
        <w:rPr>
          <w:sz w:val="24"/>
        </w:rPr>
        <w:t>应用文写作</w:t>
      </w:r>
    </w:p>
    <w:p>
      <w:pPr>
        <w:spacing w:after="0" w:line="305" w:lineRule="exact"/>
        <w:jc w:val="left"/>
        <w:rPr>
          <w:sz w:val="24"/>
        </w:rPr>
        <w:sectPr>
          <w:pgSz w:w="11910" w:h="16840"/>
          <w:pgMar w:top="1460" w:right="1040" w:bottom="1280" w:left="1160" w:header="988" w:footer="1096" w:gutter="0"/>
          <w:cols w:space="720" w:num="1"/>
        </w:sectPr>
      </w:pPr>
    </w:p>
    <w:p>
      <w:pPr>
        <w:pStyle w:val="4"/>
        <w:tabs>
          <w:tab w:val="left" w:pos="1795"/>
        </w:tabs>
        <w:spacing w:before="93"/>
        <w:rPr>
          <w:rFonts w:ascii="Times New Roman" w:eastAsia="Times New Roman"/>
        </w:rPr>
      </w:pPr>
      <w:r>
        <w:t>学时：</w:t>
      </w:r>
      <w:r>
        <w:rPr>
          <w:rFonts w:ascii="Times New Roman" w:eastAsia="Times New Roman"/>
        </w:rPr>
        <w:t>32</w:t>
      </w:r>
      <w:r>
        <w:rPr>
          <w:rFonts w:ascii="Times New Roman" w:eastAsia="Times New Roman"/>
        </w:rPr>
        <w:tab/>
      </w:r>
      <w:r>
        <w:t>学分：</w:t>
      </w:r>
      <w:r>
        <w:rPr>
          <w:rFonts w:ascii="Times New Roman" w:eastAsia="Times New Roman"/>
        </w:rPr>
        <w:t>1.5</w:t>
      </w:r>
    </w:p>
    <w:p>
      <w:pPr>
        <w:pStyle w:val="4"/>
        <w:spacing w:before="165"/>
      </w:pPr>
      <w:r>
        <w:t>通过本课程的学习，学生能写作常用的应用文体，写作格式规范，得体。</w:t>
      </w:r>
    </w:p>
    <w:p>
      <w:pPr>
        <w:pStyle w:val="8"/>
        <w:numPr>
          <w:ilvl w:val="0"/>
          <w:numId w:val="2"/>
        </w:numPr>
        <w:tabs>
          <w:tab w:val="left" w:pos="1077"/>
          <w:tab w:val="left" w:pos="1795"/>
        </w:tabs>
        <w:spacing w:before="166" w:after="0" w:line="369" w:lineRule="auto"/>
        <w:ind w:left="595" w:right="7068" w:firstLine="0"/>
        <w:jc w:val="left"/>
        <w:rPr>
          <w:rFonts w:ascii="Times New Roman" w:eastAsia="Times New Roman"/>
          <w:sz w:val="24"/>
        </w:rPr>
      </w:pPr>
      <w:r>
        <w:rPr>
          <w:sz w:val="24"/>
        </w:rPr>
        <w:t>职业生涯规划学时：</w:t>
      </w:r>
      <w:r>
        <w:rPr>
          <w:rFonts w:ascii="Times New Roman" w:eastAsia="Times New Roman"/>
          <w:sz w:val="24"/>
        </w:rPr>
        <w:t>16</w:t>
      </w:r>
      <w:r>
        <w:rPr>
          <w:rFonts w:ascii="Times New Roman" w:eastAsia="Times New Roman"/>
          <w:sz w:val="24"/>
        </w:rPr>
        <w:tab/>
      </w:r>
      <w:r>
        <w:rPr>
          <w:sz w:val="24"/>
        </w:rPr>
        <w:t>学分</w:t>
      </w:r>
      <w:r>
        <w:rPr>
          <w:spacing w:val="-9"/>
          <w:sz w:val="24"/>
        </w:rPr>
        <w:t>：</w:t>
      </w:r>
      <w:r>
        <w:rPr>
          <w:rFonts w:ascii="Times New Roman" w:eastAsia="Times New Roman"/>
          <w:spacing w:val="-9"/>
          <w:sz w:val="24"/>
        </w:rPr>
        <w:t>1</w:t>
      </w:r>
    </w:p>
    <w:p>
      <w:pPr>
        <w:pStyle w:val="4"/>
        <w:spacing w:line="369" w:lineRule="auto"/>
        <w:ind w:left="115" w:right="163" w:firstLine="480"/>
      </w:pPr>
      <w:r>
        <w:t>引导学生进行职业认知和自我认知，并在此基础上，结合自身实际，明确职业目标</w:t>
      </w:r>
      <w:r>
        <w:rPr>
          <w:rFonts w:ascii="Times New Roman" w:eastAsia="Times New Roman"/>
        </w:rPr>
        <w:t>,</w:t>
      </w:r>
      <w:r>
        <w:t>制定生涯规划</w:t>
      </w:r>
      <w:r>
        <w:rPr>
          <w:rFonts w:ascii="Times New Roman" w:eastAsia="Times New Roman"/>
        </w:rPr>
        <w:t>,</w:t>
      </w:r>
      <w:r>
        <w:t>并细化执行步骤，确保目标的顺利实现。</w:t>
      </w:r>
    </w:p>
    <w:p>
      <w:pPr>
        <w:pStyle w:val="8"/>
        <w:numPr>
          <w:ilvl w:val="0"/>
          <w:numId w:val="2"/>
        </w:numPr>
        <w:tabs>
          <w:tab w:val="left" w:pos="1069"/>
        </w:tabs>
        <w:spacing w:before="0" w:after="0" w:line="306" w:lineRule="exact"/>
        <w:ind w:left="1068" w:right="0" w:hanging="474"/>
        <w:jc w:val="left"/>
        <w:rPr>
          <w:sz w:val="24"/>
        </w:rPr>
      </w:pPr>
      <w:r>
        <w:rPr>
          <w:sz w:val="24"/>
        </w:rPr>
        <w:t>就业指导</w:t>
      </w:r>
    </w:p>
    <w:p>
      <w:pPr>
        <w:pStyle w:val="4"/>
        <w:tabs>
          <w:tab w:val="left" w:pos="1795"/>
        </w:tabs>
        <w:spacing w:before="162"/>
        <w:rPr>
          <w:rFonts w:ascii="Times New Roman" w:eastAsia="Times New Roman"/>
        </w:rPr>
      </w:pPr>
      <w:r>
        <w:t>学时：</w:t>
      </w:r>
      <w:r>
        <w:rPr>
          <w:rFonts w:ascii="Times New Roman" w:eastAsia="Times New Roman"/>
        </w:rPr>
        <w:t>15</w:t>
      </w:r>
      <w:r>
        <w:rPr>
          <w:rFonts w:ascii="Times New Roman" w:eastAsia="Times New Roman"/>
        </w:rPr>
        <w:tab/>
      </w:r>
      <w:r>
        <w:t>学分：</w:t>
      </w:r>
      <w:r>
        <w:rPr>
          <w:rFonts w:ascii="Times New Roman" w:eastAsia="Times New Roman"/>
        </w:rPr>
        <w:t>1</w:t>
      </w:r>
    </w:p>
    <w:p>
      <w:pPr>
        <w:pStyle w:val="4"/>
        <w:spacing w:before="164" w:line="369" w:lineRule="auto"/>
        <w:ind w:left="115" w:right="235" w:firstLine="480"/>
      </w:pPr>
      <w:r>
        <w:t>引导学生进一步明确自身核心职业竞争力，把握就业关键环节，指导学生做好充分就业准备，帮助学生树立科学就业观，完成由</w:t>
      </w:r>
      <w:r>
        <w:rPr>
          <w:rFonts w:ascii="Times New Roman" w:hAnsi="Times New Roman" w:eastAsia="Times New Roman"/>
        </w:rPr>
        <w:t>“</w:t>
      </w:r>
      <w:r>
        <w:t>学生人</w:t>
      </w:r>
      <w:r>
        <w:rPr>
          <w:rFonts w:ascii="Times New Roman" w:hAnsi="Times New Roman" w:eastAsia="Times New Roman"/>
        </w:rPr>
        <w:t>”</w:t>
      </w:r>
      <w:r>
        <w:t>向</w:t>
      </w:r>
      <w:r>
        <w:rPr>
          <w:rFonts w:ascii="Times New Roman" w:hAnsi="Times New Roman" w:eastAsia="Times New Roman"/>
        </w:rPr>
        <w:t>“</w:t>
      </w:r>
      <w:r>
        <w:t>职业人</w:t>
      </w:r>
      <w:r>
        <w:rPr>
          <w:rFonts w:ascii="Times New Roman" w:hAnsi="Times New Roman" w:eastAsia="Times New Roman"/>
        </w:rPr>
        <w:t>”</w:t>
      </w:r>
      <w:r>
        <w:t>身份角色转变。</w:t>
      </w:r>
    </w:p>
    <w:p>
      <w:pPr>
        <w:pStyle w:val="8"/>
        <w:numPr>
          <w:ilvl w:val="0"/>
          <w:numId w:val="2"/>
        </w:numPr>
        <w:tabs>
          <w:tab w:val="left" w:pos="1077"/>
          <w:tab w:val="left" w:pos="1795"/>
        </w:tabs>
        <w:spacing w:before="0" w:after="0" w:line="369" w:lineRule="auto"/>
        <w:ind w:left="595" w:right="4548" w:firstLine="0"/>
        <w:jc w:val="left"/>
        <w:rPr>
          <w:rFonts w:ascii="Times New Roman" w:eastAsia="Times New Roman"/>
          <w:sz w:val="24"/>
        </w:rPr>
      </w:pPr>
      <w:r>
        <w:rPr>
          <w:sz w:val="24"/>
        </w:rPr>
        <w:t>大学生安全教育（涵职场安全与健康</w:t>
      </w:r>
      <w:r>
        <w:rPr>
          <w:spacing w:val="-17"/>
          <w:sz w:val="24"/>
        </w:rPr>
        <w:t xml:space="preserve">） </w:t>
      </w:r>
      <w:r>
        <w:rPr>
          <w:sz w:val="24"/>
        </w:rPr>
        <w:t>学时：</w:t>
      </w:r>
      <w:r>
        <w:rPr>
          <w:rFonts w:ascii="Times New Roman" w:eastAsia="Times New Roman"/>
          <w:sz w:val="24"/>
        </w:rPr>
        <w:t>16</w:t>
      </w:r>
      <w:r>
        <w:rPr>
          <w:rFonts w:ascii="Times New Roman" w:eastAsia="Times New Roman"/>
          <w:sz w:val="24"/>
        </w:rPr>
        <w:tab/>
      </w:r>
      <w:r>
        <w:rPr>
          <w:sz w:val="24"/>
        </w:rPr>
        <w:t>学分：</w:t>
      </w:r>
      <w:r>
        <w:rPr>
          <w:rFonts w:ascii="Times New Roman" w:eastAsia="Times New Roman"/>
          <w:sz w:val="24"/>
        </w:rPr>
        <w:t>1</w:t>
      </w:r>
    </w:p>
    <w:p>
      <w:pPr>
        <w:pStyle w:val="4"/>
        <w:spacing w:line="369" w:lineRule="auto"/>
        <w:ind w:left="115" w:right="235" w:firstLine="480"/>
        <w:jc w:val="both"/>
      </w:pPr>
      <w:r>
        <w:t>通过本门课程的学习，帮助学习者建立职场工作的健康和安全意识，了解国家职场工作健康和安全的政策、法规，让学习者能够掌握职场工作的基本安全知识和技能，并能够应用于今后的工作实践。保护自己和他人的安全，防止个人和集体财产遭受损失及重大的人员伤亡。</w:t>
      </w:r>
    </w:p>
    <w:p>
      <w:pPr>
        <w:pStyle w:val="8"/>
        <w:numPr>
          <w:ilvl w:val="0"/>
          <w:numId w:val="2"/>
        </w:numPr>
        <w:tabs>
          <w:tab w:val="left" w:pos="1077"/>
        </w:tabs>
        <w:spacing w:before="0" w:after="0" w:line="369" w:lineRule="auto"/>
        <w:ind w:left="595" w:right="6468" w:firstLine="0"/>
        <w:jc w:val="both"/>
        <w:rPr>
          <w:rFonts w:ascii="Times New Roman" w:eastAsia="Times New Roman"/>
          <w:sz w:val="24"/>
        </w:rPr>
      </w:pPr>
      <w:r>
        <w:rPr>
          <w:spacing w:val="-2"/>
          <w:sz w:val="24"/>
        </w:rPr>
        <w:t>大学生心理健康教育</w:t>
      </w:r>
      <w:r>
        <w:rPr>
          <w:sz w:val="24"/>
        </w:rPr>
        <w:t>学时：</w:t>
      </w:r>
      <w:r>
        <w:rPr>
          <w:rFonts w:ascii="Times New Roman" w:eastAsia="Times New Roman"/>
          <w:sz w:val="24"/>
        </w:rPr>
        <w:t xml:space="preserve">32 </w:t>
      </w:r>
      <w:r>
        <w:rPr>
          <w:sz w:val="24"/>
        </w:rPr>
        <w:t>学分：</w:t>
      </w:r>
      <w:r>
        <w:rPr>
          <w:rFonts w:ascii="Times New Roman" w:eastAsia="Times New Roman"/>
          <w:sz w:val="24"/>
        </w:rPr>
        <w:t>2</w:t>
      </w:r>
    </w:p>
    <w:p>
      <w:pPr>
        <w:pStyle w:val="4"/>
        <w:spacing w:line="369" w:lineRule="auto"/>
        <w:ind w:left="115" w:right="233" w:firstLine="480"/>
        <w:jc w:val="both"/>
      </w:pPr>
      <w:r>
        <w:t>使学生明确心理健康的标准及意义，增强自我心理保健意识和心理危机预防意识，掌握并应用心理健康知识，培养自我认知能力、人际沟通能力、自我调节能力，切实提高心理素质，促进学生全面发展。</w:t>
      </w:r>
    </w:p>
    <w:p>
      <w:pPr>
        <w:pStyle w:val="8"/>
        <w:numPr>
          <w:ilvl w:val="0"/>
          <w:numId w:val="2"/>
        </w:numPr>
        <w:tabs>
          <w:tab w:val="left" w:pos="1077"/>
        </w:tabs>
        <w:spacing w:before="0" w:after="0" w:line="369" w:lineRule="auto"/>
        <w:ind w:left="595" w:right="7068" w:firstLine="0"/>
        <w:jc w:val="both"/>
        <w:rPr>
          <w:rFonts w:ascii="Times New Roman" w:eastAsia="Times New Roman"/>
          <w:sz w:val="24"/>
        </w:rPr>
      </w:pPr>
      <w:r>
        <w:rPr>
          <w:sz w:val="24"/>
        </w:rPr>
        <w:t>创新创业教育学时：</w:t>
      </w:r>
      <w:r>
        <w:rPr>
          <w:rFonts w:ascii="Times New Roman" w:eastAsia="Times New Roman"/>
          <w:sz w:val="24"/>
        </w:rPr>
        <w:t>32</w:t>
      </w:r>
      <w:r>
        <w:rPr>
          <w:rFonts w:ascii="Times New Roman" w:eastAsia="Times New Roman"/>
          <w:spacing w:val="1"/>
          <w:sz w:val="24"/>
        </w:rPr>
        <w:t xml:space="preserve"> </w:t>
      </w:r>
      <w:r>
        <w:rPr>
          <w:spacing w:val="-4"/>
          <w:sz w:val="24"/>
        </w:rPr>
        <w:t>学分：</w:t>
      </w:r>
      <w:r>
        <w:rPr>
          <w:rFonts w:ascii="Times New Roman" w:eastAsia="Times New Roman"/>
          <w:spacing w:val="-9"/>
          <w:sz w:val="24"/>
        </w:rPr>
        <w:t>2</w:t>
      </w:r>
    </w:p>
    <w:p>
      <w:pPr>
        <w:pStyle w:val="4"/>
        <w:spacing w:line="369" w:lineRule="auto"/>
        <w:ind w:left="115" w:right="235" w:firstLine="480"/>
        <w:jc w:val="both"/>
      </w:pPr>
      <w:r>
        <w:t>将创新教育、创业教育及专利知识融入职业教育的教育活动过程中，提高学生的创新能力，培养学生的创新精神，增强毕业生自主就业及创业能力，提高学生的就业质量和创业竞争力。</w:t>
      </w:r>
    </w:p>
    <w:p>
      <w:pPr>
        <w:pStyle w:val="8"/>
        <w:numPr>
          <w:ilvl w:val="0"/>
          <w:numId w:val="2"/>
        </w:numPr>
        <w:tabs>
          <w:tab w:val="left" w:pos="1077"/>
          <w:tab w:val="left" w:pos="1795"/>
        </w:tabs>
        <w:spacing w:before="0" w:after="0" w:line="369" w:lineRule="auto"/>
        <w:ind w:left="595" w:right="7068" w:firstLine="0"/>
        <w:jc w:val="left"/>
        <w:rPr>
          <w:rFonts w:ascii="Times New Roman" w:eastAsia="Times New Roman"/>
          <w:sz w:val="24"/>
        </w:rPr>
      </w:pPr>
      <w:r>
        <w:rPr>
          <w:sz w:val="24"/>
        </w:rPr>
        <w:t>专业发展指导学时：</w:t>
      </w:r>
      <w:r>
        <w:rPr>
          <w:rFonts w:ascii="Times New Roman" w:eastAsia="Times New Roman"/>
          <w:sz w:val="24"/>
        </w:rPr>
        <w:t>16</w:t>
      </w:r>
      <w:r>
        <w:rPr>
          <w:rFonts w:ascii="Times New Roman" w:eastAsia="Times New Roman"/>
          <w:sz w:val="24"/>
        </w:rPr>
        <w:tab/>
      </w:r>
      <w:r>
        <w:rPr>
          <w:sz w:val="24"/>
        </w:rPr>
        <w:t>学分</w:t>
      </w:r>
      <w:r>
        <w:rPr>
          <w:spacing w:val="-9"/>
          <w:sz w:val="24"/>
        </w:rPr>
        <w:t>：</w:t>
      </w:r>
      <w:r>
        <w:rPr>
          <w:rFonts w:ascii="Times New Roman" w:eastAsia="Times New Roman"/>
          <w:spacing w:val="-9"/>
          <w:sz w:val="24"/>
        </w:rPr>
        <w:t>1</w:t>
      </w:r>
    </w:p>
    <w:p>
      <w:pPr>
        <w:pStyle w:val="4"/>
        <w:spacing w:line="305" w:lineRule="exact"/>
      </w:pPr>
      <w:r>
        <w:fldChar w:fldCharType="begin"/>
      </w:r>
      <w:r>
        <w:instrText xml:space="preserve"> HYPERLINK "http://www.so.com/s?q=%E7%89%B9%E7%82%B9&amp;amp;ie=utf-8&amp;amp;src=internal_wenda_recommend_textn" \h </w:instrText>
      </w:r>
      <w:r>
        <w:fldChar w:fldCharType="separate"/>
      </w:r>
      <w:r>
        <w:t>引导学生了解专业内涵特点</w:t>
      </w:r>
      <w:r>
        <w:fldChar w:fldCharType="end"/>
      </w:r>
      <w:r>
        <w:t>、专业与社会经济发展的关系、专业涉及的主要学科知识</w:t>
      </w:r>
    </w:p>
    <w:p>
      <w:pPr>
        <w:spacing w:after="0" w:line="305" w:lineRule="exact"/>
        <w:sectPr>
          <w:pgSz w:w="11910" w:h="16840"/>
          <w:pgMar w:top="1460" w:right="1040" w:bottom="1240" w:left="1160" w:header="988" w:footer="1059" w:gutter="0"/>
          <w:cols w:space="720" w:num="1"/>
        </w:sectPr>
      </w:pPr>
    </w:p>
    <w:p>
      <w:pPr>
        <w:pStyle w:val="4"/>
        <w:spacing w:before="93" w:line="369" w:lineRule="auto"/>
        <w:ind w:left="115" w:right="235"/>
      </w:pPr>
      <w:r>
        <w:fldChar w:fldCharType="begin"/>
      </w:r>
      <w:r>
        <w:instrText xml:space="preserve"> HYPERLINK "http://www.so.com/s?q=%E8%AF%BE%E7%A8%8B%E4%BD%93%E7%B3%BB&amp;amp;ie=utf-8&amp;amp;src=internal_wenda_recommend_textn" \h </w:instrText>
      </w:r>
      <w:r>
        <w:fldChar w:fldCharType="separate"/>
      </w:r>
      <w:r>
        <w:t>和课程体系</w:t>
      </w:r>
      <w:r>
        <w:fldChar w:fldCharType="end"/>
      </w:r>
      <w:r>
        <w:t>、专业人才培养基本要求等；帮助学生掌握职场安全与健康知识与技能，了解专业职场需求和就业前景，树立正确的就业观念，做好职业生涯规划。</w:t>
      </w:r>
    </w:p>
    <w:p>
      <w:pPr>
        <w:pStyle w:val="4"/>
        <w:spacing w:line="306" w:lineRule="exact"/>
      </w:pPr>
      <w:r>
        <w:t>（二）专业核心课程名称、学时数及课程简介</w:t>
      </w:r>
    </w:p>
    <w:p>
      <w:pPr>
        <w:pStyle w:val="8"/>
        <w:numPr>
          <w:ilvl w:val="0"/>
          <w:numId w:val="3"/>
        </w:numPr>
        <w:tabs>
          <w:tab w:val="left" w:pos="957"/>
          <w:tab w:val="left" w:pos="1795"/>
        </w:tabs>
        <w:spacing w:before="165" w:after="0" w:line="367" w:lineRule="auto"/>
        <w:ind w:left="595" w:right="7068" w:firstLine="0"/>
        <w:jc w:val="left"/>
        <w:rPr>
          <w:rFonts w:ascii="Times New Roman" w:eastAsia="Times New Roman"/>
          <w:sz w:val="24"/>
        </w:rPr>
      </w:pPr>
      <w:r>
        <w:rPr>
          <w:sz w:val="24"/>
        </w:rPr>
        <w:t>服装平面制版 学时：</w:t>
      </w:r>
      <w:r>
        <w:rPr>
          <w:rFonts w:ascii="Times New Roman" w:eastAsia="Times New Roman"/>
          <w:sz w:val="24"/>
        </w:rPr>
        <w:t>80</w:t>
      </w:r>
      <w:r>
        <w:rPr>
          <w:rFonts w:ascii="Times New Roman" w:eastAsia="Times New Roman"/>
          <w:sz w:val="24"/>
        </w:rPr>
        <w:tab/>
      </w:r>
      <w:r>
        <w:rPr>
          <w:sz w:val="24"/>
        </w:rPr>
        <w:t>学分</w:t>
      </w:r>
      <w:r>
        <w:rPr>
          <w:spacing w:val="-9"/>
          <w:sz w:val="24"/>
        </w:rPr>
        <w:t>：</w:t>
      </w:r>
      <w:r>
        <w:rPr>
          <w:rFonts w:ascii="Times New Roman" w:eastAsia="Times New Roman"/>
          <w:spacing w:val="-9"/>
          <w:sz w:val="24"/>
        </w:rPr>
        <w:t>4</w:t>
      </w:r>
    </w:p>
    <w:p>
      <w:pPr>
        <w:pStyle w:val="4"/>
        <w:spacing w:before="3" w:line="369" w:lineRule="auto"/>
        <w:ind w:left="115" w:right="124" w:firstLine="480"/>
      </w:pPr>
      <w:r>
        <w:t>通过本课程的学习，掌握春夏装版型平面制版的基本知识和技能，包括半裙、西裤、牛仔裤、连衣裙、男女式衬衣净样板和毛样板的制作以及裙原型和上衣原型。</w:t>
      </w:r>
    </w:p>
    <w:p>
      <w:pPr>
        <w:pStyle w:val="4"/>
        <w:spacing w:line="306" w:lineRule="exact"/>
      </w:pPr>
      <w:r>
        <w:t>本课程属于技术型课程，理实一体化课。</w:t>
      </w:r>
    </w:p>
    <w:p>
      <w:pPr>
        <w:pStyle w:val="8"/>
        <w:numPr>
          <w:ilvl w:val="0"/>
          <w:numId w:val="3"/>
        </w:numPr>
        <w:tabs>
          <w:tab w:val="left" w:pos="957"/>
        </w:tabs>
        <w:spacing w:before="164" w:after="0" w:line="240" w:lineRule="auto"/>
        <w:ind w:left="957" w:right="0" w:hanging="362"/>
        <w:jc w:val="left"/>
        <w:rPr>
          <w:sz w:val="24"/>
        </w:rPr>
      </w:pPr>
      <w:r>
        <w:rPr>
          <w:sz w:val="24"/>
        </w:rPr>
        <w:t>服装款式设计</w:t>
      </w:r>
    </w:p>
    <w:p>
      <w:pPr>
        <w:pStyle w:val="4"/>
        <w:tabs>
          <w:tab w:val="left" w:pos="1795"/>
        </w:tabs>
        <w:spacing w:before="166"/>
        <w:rPr>
          <w:rFonts w:ascii="Times New Roman" w:eastAsia="Times New Roman"/>
        </w:rPr>
      </w:pPr>
      <w:r>
        <w:t>学时：</w:t>
      </w:r>
      <w:r>
        <w:rPr>
          <w:rFonts w:ascii="Times New Roman" w:eastAsia="Times New Roman"/>
        </w:rPr>
        <w:t>64</w:t>
      </w:r>
      <w:r>
        <w:rPr>
          <w:rFonts w:ascii="Times New Roman" w:eastAsia="Times New Roman"/>
        </w:rPr>
        <w:tab/>
      </w:r>
      <w:r>
        <w:t>学分：</w:t>
      </w:r>
      <w:r>
        <w:rPr>
          <w:rFonts w:ascii="Times New Roman" w:eastAsia="Times New Roman"/>
        </w:rPr>
        <w:t>3.5</w:t>
      </w:r>
    </w:p>
    <w:p>
      <w:pPr>
        <w:pStyle w:val="4"/>
        <w:spacing w:before="165" w:line="369" w:lineRule="auto"/>
        <w:ind w:right="525"/>
      </w:pPr>
      <w:r>
        <w:t xml:space="preserve">通过本课程的学习，要求对 </w:t>
      </w:r>
      <w:r>
        <w:rPr>
          <w:rFonts w:ascii="Times New Roman" w:eastAsia="Times New Roman"/>
        </w:rPr>
        <w:t xml:space="preserve">11 </w:t>
      </w:r>
      <w:r>
        <w:t>个单品类别服装进行分析，结合市场所需与流行进行模仿与创作设计。</w:t>
      </w:r>
    </w:p>
    <w:p>
      <w:pPr>
        <w:pStyle w:val="4"/>
        <w:spacing w:line="305" w:lineRule="exact"/>
      </w:pPr>
      <w:r>
        <w:t>本课程属于技能型课程，理实一体化课。</w:t>
      </w:r>
    </w:p>
    <w:p>
      <w:pPr>
        <w:pStyle w:val="8"/>
        <w:numPr>
          <w:ilvl w:val="0"/>
          <w:numId w:val="3"/>
        </w:numPr>
        <w:tabs>
          <w:tab w:val="left" w:pos="957"/>
        </w:tabs>
        <w:spacing w:before="165" w:after="0" w:line="240" w:lineRule="auto"/>
        <w:ind w:left="957" w:right="0" w:hanging="362"/>
        <w:jc w:val="left"/>
        <w:rPr>
          <w:rFonts w:ascii="Times New Roman" w:eastAsia="Times New Roman"/>
          <w:sz w:val="24"/>
        </w:rPr>
      </w:pPr>
      <w:r>
        <w:rPr>
          <w:spacing w:val="-21"/>
          <w:sz w:val="24"/>
        </w:rPr>
        <w:t xml:space="preserve">服装 </w:t>
      </w:r>
      <w:r>
        <w:rPr>
          <w:rFonts w:ascii="Times New Roman" w:eastAsia="Times New Roman"/>
          <w:sz w:val="24"/>
        </w:rPr>
        <w:t>CAD</w:t>
      </w:r>
    </w:p>
    <w:p>
      <w:pPr>
        <w:pStyle w:val="4"/>
        <w:tabs>
          <w:tab w:val="left" w:pos="1795"/>
        </w:tabs>
        <w:spacing w:before="166"/>
        <w:rPr>
          <w:rFonts w:ascii="Times New Roman" w:eastAsia="Times New Roman"/>
        </w:rPr>
      </w:pPr>
      <w:r>
        <w:t>学时：</w:t>
      </w:r>
      <w:r>
        <w:rPr>
          <w:rFonts w:ascii="Times New Roman" w:eastAsia="Times New Roman"/>
        </w:rPr>
        <w:t>80</w:t>
      </w:r>
      <w:r>
        <w:rPr>
          <w:rFonts w:ascii="Times New Roman" w:eastAsia="Times New Roman"/>
        </w:rPr>
        <w:tab/>
      </w:r>
      <w:r>
        <w:t>学分：</w:t>
      </w:r>
      <w:r>
        <w:rPr>
          <w:rFonts w:ascii="Times New Roman" w:eastAsia="Times New Roman"/>
        </w:rPr>
        <w:t>4</w:t>
      </w:r>
    </w:p>
    <w:p>
      <w:pPr>
        <w:pStyle w:val="4"/>
        <w:spacing w:before="165" w:line="367" w:lineRule="auto"/>
        <w:ind w:left="115" w:right="234" w:firstLine="480"/>
      </w:pPr>
      <w:r>
        <w:rPr>
          <w:spacing w:val="-8"/>
        </w:rPr>
        <w:t xml:space="preserve">通过本课程的学习，要求学生掌握服装 </w:t>
      </w:r>
      <w:r>
        <w:rPr>
          <w:rFonts w:ascii="Times New Roman" w:eastAsia="Times New Roman"/>
        </w:rPr>
        <w:t xml:space="preserve">CAD </w:t>
      </w:r>
      <w:r>
        <w:rPr>
          <w:spacing w:val="-10"/>
        </w:rPr>
        <w:t xml:space="preserve">的基本原理；使用常见服装 </w:t>
      </w:r>
      <w:r>
        <w:rPr>
          <w:rFonts w:ascii="Times New Roman" w:eastAsia="Times New Roman"/>
        </w:rPr>
        <w:t xml:space="preserve">CAD </w:t>
      </w:r>
      <w:r>
        <w:rPr>
          <w:spacing w:val="-5"/>
        </w:rPr>
        <w:t>软件进</w:t>
      </w:r>
      <w:r>
        <w:rPr>
          <w:spacing w:val="-3"/>
        </w:rPr>
        <w:t xml:space="preserve">行设计、打板、推板、排料。培养学生运用服装 </w:t>
      </w:r>
      <w:r>
        <w:rPr>
          <w:rFonts w:ascii="Times New Roman" w:eastAsia="Times New Roman"/>
        </w:rPr>
        <w:t xml:space="preserve">CAD </w:t>
      </w:r>
      <w:r>
        <w:t>系统进行服装技术生产的能力。</w:t>
      </w:r>
    </w:p>
    <w:p>
      <w:pPr>
        <w:pStyle w:val="4"/>
        <w:spacing w:before="4"/>
      </w:pPr>
      <w:r>
        <w:t>本课程属于技术型课程，理实一体化课。</w:t>
      </w:r>
    </w:p>
    <w:p>
      <w:pPr>
        <w:pStyle w:val="8"/>
        <w:numPr>
          <w:ilvl w:val="0"/>
          <w:numId w:val="3"/>
        </w:numPr>
        <w:tabs>
          <w:tab w:val="left" w:pos="957"/>
        </w:tabs>
        <w:spacing w:before="165" w:after="0" w:line="240" w:lineRule="auto"/>
        <w:ind w:left="957" w:right="0" w:hanging="362"/>
        <w:jc w:val="left"/>
        <w:rPr>
          <w:sz w:val="24"/>
        </w:rPr>
      </w:pPr>
      <w:r>
        <w:rPr>
          <w:sz w:val="24"/>
        </w:rPr>
        <w:t>电脑绘图技法</w:t>
      </w:r>
    </w:p>
    <w:p>
      <w:pPr>
        <w:pStyle w:val="4"/>
        <w:tabs>
          <w:tab w:val="left" w:pos="1795"/>
        </w:tabs>
        <w:spacing w:before="165"/>
        <w:rPr>
          <w:rFonts w:ascii="Times New Roman" w:eastAsia="Times New Roman"/>
        </w:rPr>
      </w:pPr>
      <w:r>
        <w:t>学时：</w:t>
      </w:r>
      <w:r>
        <w:rPr>
          <w:rFonts w:ascii="Times New Roman" w:eastAsia="Times New Roman"/>
        </w:rPr>
        <w:t>64</w:t>
      </w:r>
      <w:r>
        <w:rPr>
          <w:rFonts w:ascii="Times New Roman" w:eastAsia="Times New Roman"/>
        </w:rPr>
        <w:tab/>
      </w:r>
      <w:r>
        <w:t>学分：</w:t>
      </w:r>
      <w:r>
        <w:rPr>
          <w:rFonts w:ascii="Times New Roman" w:eastAsia="Times New Roman"/>
        </w:rPr>
        <w:t>3.5</w:t>
      </w:r>
    </w:p>
    <w:p>
      <w:pPr>
        <w:pStyle w:val="4"/>
        <w:spacing w:before="164" w:line="369" w:lineRule="auto"/>
        <w:ind w:left="115" w:right="235" w:firstLine="480"/>
      </w:pPr>
      <w:r>
        <w:rPr>
          <w:spacing w:val="-7"/>
        </w:rPr>
        <w:t xml:space="preserve">通过本课程的学习，让学生掌握 </w:t>
      </w:r>
      <w:r>
        <w:rPr>
          <w:rFonts w:ascii="Times New Roman" w:eastAsia="Times New Roman"/>
        </w:rPr>
        <w:t>Photoshop</w:t>
      </w:r>
      <w:r>
        <w:rPr>
          <w:spacing w:val="-16"/>
        </w:rPr>
        <w:t>、</w:t>
      </w:r>
      <w:r>
        <w:rPr>
          <w:rFonts w:ascii="Times New Roman" w:eastAsia="Times New Roman"/>
        </w:rPr>
        <w:t>CorelDraw</w:t>
      </w:r>
      <w:r>
        <w:rPr>
          <w:rFonts w:ascii="Times New Roman" w:eastAsia="Times New Roman"/>
          <w:spacing w:val="-4"/>
        </w:rPr>
        <w:t xml:space="preserve"> </w:t>
      </w:r>
      <w:r>
        <w:rPr>
          <w:spacing w:val="-2"/>
        </w:rPr>
        <w:t>两个软件的基础操作，并能电脑绘制出服装款式平面图和彩色彩色效果图。</w:t>
      </w:r>
    </w:p>
    <w:p>
      <w:pPr>
        <w:pStyle w:val="4"/>
        <w:spacing w:line="306" w:lineRule="exact"/>
      </w:pPr>
      <w:r>
        <w:t>本课程属于技能型课程，理实一体化课。</w:t>
      </w:r>
    </w:p>
    <w:p>
      <w:pPr>
        <w:pStyle w:val="8"/>
        <w:numPr>
          <w:ilvl w:val="0"/>
          <w:numId w:val="3"/>
        </w:numPr>
        <w:tabs>
          <w:tab w:val="left" w:pos="957"/>
        </w:tabs>
        <w:spacing w:before="166" w:after="0" w:line="240" w:lineRule="auto"/>
        <w:ind w:left="957" w:right="0" w:hanging="362"/>
        <w:jc w:val="left"/>
        <w:rPr>
          <w:sz w:val="24"/>
        </w:rPr>
      </w:pPr>
      <w:r>
        <w:rPr>
          <w:sz w:val="24"/>
        </w:rPr>
        <w:t>服装工艺Ⅰ</w:t>
      </w:r>
    </w:p>
    <w:p>
      <w:pPr>
        <w:pStyle w:val="4"/>
        <w:tabs>
          <w:tab w:val="left" w:pos="1795"/>
        </w:tabs>
        <w:spacing w:before="164"/>
        <w:rPr>
          <w:rFonts w:ascii="Times New Roman" w:eastAsia="Times New Roman"/>
        </w:rPr>
      </w:pPr>
      <w:r>
        <w:t>学时：</w:t>
      </w:r>
      <w:r>
        <w:rPr>
          <w:rFonts w:ascii="Times New Roman" w:eastAsia="Times New Roman"/>
        </w:rPr>
        <w:t>64</w:t>
      </w:r>
      <w:r>
        <w:rPr>
          <w:rFonts w:ascii="Times New Roman" w:eastAsia="Times New Roman"/>
        </w:rPr>
        <w:tab/>
      </w:r>
      <w:r>
        <w:t>学分：</w:t>
      </w:r>
      <w:r>
        <w:rPr>
          <w:rFonts w:ascii="Times New Roman" w:eastAsia="Times New Roman"/>
        </w:rPr>
        <w:t>3.5</w:t>
      </w:r>
    </w:p>
    <w:p>
      <w:pPr>
        <w:pStyle w:val="4"/>
        <w:spacing w:before="165" w:line="369" w:lineRule="auto"/>
        <w:ind w:left="115" w:right="233" w:firstLine="480"/>
      </w:pPr>
      <w:r>
        <w:t>通过本课程的学习，掌握服装制作的常用设备，缝制工艺，整烫方法与技巧；掌握各类服装排料、裁剪要领和方法；具备一定的服装瑕疵补正能力。</w:t>
      </w:r>
    </w:p>
    <w:p>
      <w:pPr>
        <w:pStyle w:val="4"/>
        <w:spacing w:line="306" w:lineRule="exact"/>
      </w:pPr>
      <w:r>
        <w:t>本课程属于技术型课程，理实一体化课。</w:t>
      </w:r>
    </w:p>
    <w:p>
      <w:pPr>
        <w:pStyle w:val="8"/>
        <w:numPr>
          <w:ilvl w:val="0"/>
          <w:numId w:val="3"/>
        </w:numPr>
        <w:tabs>
          <w:tab w:val="left" w:pos="957"/>
        </w:tabs>
        <w:spacing w:before="164" w:after="0" w:line="240" w:lineRule="auto"/>
        <w:ind w:left="957" w:right="0" w:hanging="362"/>
        <w:jc w:val="left"/>
        <w:rPr>
          <w:sz w:val="24"/>
        </w:rPr>
      </w:pPr>
      <w:r>
        <w:rPr>
          <w:sz w:val="24"/>
        </w:rPr>
        <w:t>服装材料后处理</w:t>
      </w:r>
    </w:p>
    <w:p>
      <w:pPr>
        <w:spacing w:after="0" w:line="240" w:lineRule="auto"/>
        <w:jc w:val="left"/>
        <w:rPr>
          <w:sz w:val="24"/>
        </w:rPr>
        <w:sectPr>
          <w:pgSz w:w="11910" w:h="16840"/>
          <w:pgMar w:top="1460" w:right="1040" w:bottom="1280" w:left="1160" w:header="988" w:footer="1096" w:gutter="0"/>
          <w:cols w:space="720" w:num="1"/>
        </w:sectPr>
      </w:pPr>
    </w:p>
    <w:p>
      <w:pPr>
        <w:pStyle w:val="4"/>
        <w:tabs>
          <w:tab w:val="left" w:pos="1795"/>
        </w:tabs>
        <w:spacing w:before="93"/>
        <w:rPr>
          <w:rFonts w:ascii="Times New Roman" w:eastAsia="Times New Roman"/>
        </w:rPr>
      </w:pPr>
      <w:r>
        <w:t>学时：</w:t>
      </w:r>
      <w:r>
        <w:rPr>
          <w:rFonts w:ascii="Times New Roman" w:eastAsia="Times New Roman"/>
        </w:rPr>
        <w:t>64</w:t>
      </w:r>
      <w:r>
        <w:rPr>
          <w:rFonts w:ascii="Times New Roman" w:eastAsia="Times New Roman"/>
        </w:rPr>
        <w:tab/>
      </w:r>
      <w:r>
        <w:t>学分：</w:t>
      </w:r>
      <w:r>
        <w:rPr>
          <w:rFonts w:ascii="Times New Roman" w:eastAsia="Times New Roman"/>
        </w:rPr>
        <w:t>3.5</w:t>
      </w:r>
    </w:p>
    <w:p>
      <w:pPr>
        <w:pStyle w:val="4"/>
        <w:spacing w:before="165" w:line="369" w:lineRule="auto"/>
        <w:ind w:left="115" w:right="170" w:firstLine="480"/>
      </w:pPr>
      <w:r>
        <w:t>通过本课程的学习，可以系统地掌握服装面辅料的有关知识</w:t>
      </w:r>
      <w:r>
        <w:rPr>
          <w:rFonts w:ascii="Times New Roman" w:eastAsia="Times New Roman"/>
        </w:rPr>
        <w:t>,</w:t>
      </w:r>
      <w:r>
        <w:t>提高对各种材料的鉴别能力，并具备服装设计灵活选材的能力和一定的市场调研及分析能力。</w:t>
      </w:r>
    </w:p>
    <w:p>
      <w:pPr>
        <w:pStyle w:val="4"/>
        <w:spacing w:line="306" w:lineRule="exact"/>
      </w:pPr>
      <w:r>
        <w:t>本课程属于技能型课程，理实一体化课。</w:t>
      </w:r>
    </w:p>
    <w:p>
      <w:pPr>
        <w:pStyle w:val="4"/>
        <w:spacing w:before="164"/>
      </w:pPr>
      <w:r>
        <w:t>（三）职业技能课程（集中实践课程）名称、教学目标及周（时）数</w:t>
      </w:r>
    </w:p>
    <w:p>
      <w:pPr>
        <w:pStyle w:val="8"/>
        <w:numPr>
          <w:ilvl w:val="0"/>
          <w:numId w:val="4"/>
        </w:numPr>
        <w:tabs>
          <w:tab w:val="left" w:pos="957"/>
        </w:tabs>
        <w:spacing w:before="165" w:after="0" w:line="240" w:lineRule="auto"/>
        <w:ind w:left="957" w:right="0" w:hanging="362"/>
        <w:jc w:val="both"/>
        <w:rPr>
          <w:sz w:val="24"/>
        </w:rPr>
      </w:pPr>
      <w:r>
        <w:rPr>
          <w:sz w:val="24"/>
        </w:rPr>
        <w:t>入学教育（</w:t>
      </w:r>
      <w:r>
        <w:rPr>
          <w:rFonts w:ascii="Times New Roman" w:eastAsia="Times New Roman"/>
          <w:sz w:val="24"/>
        </w:rPr>
        <w:t xml:space="preserve">1 </w:t>
      </w:r>
      <w:r>
        <w:rPr>
          <w:sz w:val="24"/>
        </w:rPr>
        <w:t>周）</w:t>
      </w:r>
    </w:p>
    <w:p>
      <w:pPr>
        <w:pStyle w:val="4"/>
        <w:spacing w:before="165" w:line="369" w:lineRule="auto"/>
        <w:ind w:left="115" w:right="233" w:firstLine="480"/>
        <w:jc w:val="both"/>
      </w:pPr>
      <w:r>
        <w:t>教学目标：对学生进行校史校情教育、专业思想教育、安全法纪教育、基础工业文明教育和人生理想教育，使学生尽快了解学校及所学专业情况，适应新的学习生活环境，培养法纪观念，确立新的奋斗目标，为以后的学习生活打下良好基础。</w:t>
      </w:r>
    </w:p>
    <w:p>
      <w:pPr>
        <w:pStyle w:val="4"/>
        <w:spacing w:line="304" w:lineRule="exact"/>
      </w:pPr>
      <w:r>
        <w:t>本课程属于技能型课程，理论课。</w:t>
      </w:r>
    </w:p>
    <w:p>
      <w:pPr>
        <w:pStyle w:val="8"/>
        <w:numPr>
          <w:ilvl w:val="0"/>
          <w:numId w:val="4"/>
        </w:numPr>
        <w:tabs>
          <w:tab w:val="left" w:pos="957"/>
        </w:tabs>
        <w:spacing w:before="166" w:after="0" w:line="240" w:lineRule="auto"/>
        <w:ind w:left="957" w:right="0" w:hanging="362"/>
        <w:jc w:val="both"/>
        <w:rPr>
          <w:sz w:val="24"/>
        </w:rPr>
      </w:pPr>
      <w:r>
        <w:rPr>
          <w:sz w:val="24"/>
        </w:rPr>
        <w:t>军训（</w:t>
      </w:r>
      <w:r>
        <w:rPr>
          <w:rFonts w:ascii="Times New Roman" w:eastAsia="Times New Roman"/>
          <w:sz w:val="24"/>
        </w:rPr>
        <w:t xml:space="preserve">2 </w:t>
      </w:r>
      <w:r>
        <w:rPr>
          <w:sz w:val="24"/>
        </w:rPr>
        <w:t>周）</w:t>
      </w:r>
    </w:p>
    <w:p>
      <w:pPr>
        <w:pStyle w:val="4"/>
        <w:spacing w:before="165" w:line="369" w:lineRule="auto"/>
        <w:ind w:left="115" w:right="233" w:firstLine="480"/>
        <w:jc w:val="both"/>
      </w:pPr>
      <w:r>
        <w:t>教学目标：对学生进行国防教育、爱国主义教育和军事基本知识教育。通过军训使学生了解和掌握现代化国防知识与技能，培养勇敢、顽强、坚忍不拔、吃苦耐劳、不怕困难的精神，树立团结友爱互帮互助的集体主义观念，激发爱国热情，增强建设祖国、保卫祖国的责任感，促进学生德智体全面发展。</w:t>
      </w:r>
    </w:p>
    <w:p>
      <w:pPr>
        <w:pStyle w:val="4"/>
        <w:spacing w:line="304" w:lineRule="exact"/>
      </w:pPr>
      <w:r>
        <w:t>本课程属于技能型课程，实践课。</w:t>
      </w:r>
    </w:p>
    <w:p>
      <w:pPr>
        <w:pStyle w:val="8"/>
        <w:numPr>
          <w:ilvl w:val="0"/>
          <w:numId w:val="4"/>
        </w:numPr>
        <w:tabs>
          <w:tab w:val="left" w:pos="957"/>
        </w:tabs>
        <w:spacing w:before="164" w:after="0" w:line="240" w:lineRule="auto"/>
        <w:ind w:left="957" w:right="0" w:hanging="362"/>
        <w:jc w:val="both"/>
        <w:rPr>
          <w:sz w:val="24"/>
        </w:rPr>
      </w:pPr>
      <w:r>
        <w:rPr>
          <w:sz w:val="24"/>
        </w:rPr>
        <w:t>立体剪裁（</w:t>
      </w:r>
      <w:r>
        <w:rPr>
          <w:rFonts w:ascii="Times New Roman" w:eastAsia="Times New Roman"/>
          <w:sz w:val="24"/>
        </w:rPr>
        <w:t xml:space="preserve">3 </w:t>
      </w:r>
      <w:r>
        <w:rPr>
          <w:sz w:val="24"/>
        </w:rPr>
        <w:t>周）</w:t>
      </w:r>
    </w:p>
    <w:p>
      <w:pPr>
        <w:pStyle w:val="4"/>
        <w:spacing w:before="165" w:line="369" w:lineRule="auto"/>
        <w:ind w:left="115" w:right="123" w:firstLine="480"/>
        <w:jc w:val="both"/>
      </w:pPr>
      <w:r>
        <w:t>教学目的：通过本门课程的实训，使学生初步了解和掌握服装立体裁剪的基本原理和基本技法，掌握构成艺术技法，培养学生具有独立进行整装立体裁剪操作能力，将立体裁剪与平裁有机地结合起来，培养学生的服装结构能力，追求技术美与艺术美的高度统一。</w:t>
      </w:r>
    </w:p>
    <w:p>
      <w:pPr>
        <w:pStyle w:val="4"/>
        <w:spacing w:line="304" w:lineRule="exact"/>
      </w:pPr>
      <w:r>
        <w:t>本课程属于技能型课程，实践课。</w:t>
      </w:r>
    </w:p>
    <w:p>
      <w:pPr>
        <w:pStyle w:val="8"/>
        <w:numPr>
          <w:ilvl w:val="0"/>
          <w:numId w:val="4"/>
        </w:numPr>
        <w:tabs>
          <w:tab w:val="left" w:pos="957"/>
        </w:tabs>
        <w:spacing w:before="166" w:after="0" w:line="240" w:lineRule="auto"/>
        <w:ind w:left="957" w:right="0" w:hanging="362"/>
        <w:jc w:val="left"/>
        <w:rPr>
          <w:sz w:val="24"/>
        </w:rPr>
      </w:pPr>
      <w:r>
        <w:rPr>
          <w:sz w:val="24"/>
        </w:rPr>
        <w:t>服装制作实训（</w:t>
      </w:r>
      <w:r>
        <w:rPr>
          <w:rFonts w:ascii="Times New Roman" w:eastAsia="Times New Roman"/>
          <w:sz w:val="24"/>
        </w:rPr>
        <w:t xml:space="preserve">4 </w:t>
      </w:r>
      <w:r>
        <w:rPr>
          <w:sz w:val="24"/>
        </w:rPr>
        <w:t>周）</w:t>
      </w:r>
    </w:p>
    <w:p>
      <w:pPr>
        <w:pStyle w:val="4"/>
        <w:spacing w:before="165" w:line="369" w:lineRule="auto"/>
        <w:ind w:left="115" w:right="235" w:firstLine="480"/>
      </w:pPr>
      <w:r>
        <w:t>教学目标：承接服装平面制版课程，通过在校内实训基地的练习，使学生认识到制作服装时的所用设备，进而掌握春夏装制作工艺。</w:t>
      </w:r>
    </w:p>
    <w:p>
      <w:pPr>
        <w:pStyle w:val="4"/>
        <w:spacing w:line="305" w:lineRule="exact"/>
      </w:pPr>
      <w:r>
        <w:t>本课程属于技能型课程，实践课。</w:t>
      </w:r>
    </w:p>
    <w:p>
      <w:pPr>
        <w:pStyle w:val="8"/>
        <w:numPr>
          <w:ilvl w:val="0"/>
          <w:numId w:val="4"/>
        </w:numPr>
        <w:tabs>
          <w:tab w:val="left" w:pos="957"/>
        </w:tabs>
        <w:spacing w:before="165" w:after="0" w:line="240" w:lineRule="auto"/>
        <w:ind w:left="957" w:right="0" w:hanging="362"/>
        <w:jc w:val="left"/>
        <w:rPr>
          <w:sz w:val="24"/>
        </w:rPr>
      </w:pPr>
      <w:r>
        <w:rPr>
          <w:sz w:val="24"/>
        </w:rPr>
        <w:t>服装单品设计实训（</w:t>
      </w:r>
      <w:r>
        <w:rPr>
          <w:rFonts w:ascii="Times New Roman" w:eastAsia="Times New Roman"/>
          <w:sz w:val="24"/>
        </w:rPr>
        <w:t xml:space="preserve">4 </w:t>
      </w:r>
      <w:r>
        <w:rPr>
          <w:sz w:val="24"/>
        </w:rPr>
        <w:t>周）</w:t>
      </w:r>
    </w:p>
    <w:p>
      <w:pPr>
        <w:pStyle w:val="4"/>
        <w:spacing w:before="166" w:line="369" w:lineRule="auto"/>
        <w:ind w:right="2628"/>
      </w:pPr>
      <w:r>
        <w:t>教学目标：通过实训，进一步掌握各单品的细节设计与组合。本课程属于技能型课程，实践课。</w:t>
      </w:r>
    </w:p>
    <w:p>
      <w:pPr>
        <w:pStyle w:val="8"/>
        <w:numPr>
          <w:ilvl w:val="0"/>
          <w:numId w:val="4"/>
        </w:numPr>
        <w:tabs>
          <w:tab w:val="left" w:pos="957"/>
        </w:tabs>
        <w:spacing w:before="0" w:after="0" w:line="305" w:lineRule="exact"/>
        <w:ind w:left="957" w:right="0" w:hanging="362"/>
        <w:jc w:val="left"/>
        <w:rPr>
          <w:sz w:val="24"/>
        </w:rPr>
      </w:pPr>
      <w:r>
        <w:rPr>
          <w:sz w:val="24"/>
        </w:rPr>
        <w:t>服装工艺Ⅱ（</w:t>
      </w:r>
      <w:r>
        <w:rPr>
          <w:rFonts w:ascii="Times New Roman" w:hAnsi="Times New Roman" w:eastAsia="Times New Roman"/>
          <w:sz w:val="24"/>
        </w:rPr>
        <w:t xml:space="preserve">4 </w:t>
      </w:r>
      <w:r>
        <w:rPr>
          <w:sz w:val="24"/>
        </w:rPr>
        <w:t>周）</w:t>
      </w:r>
    </w:p>
    <w:p>
      <w:pPr>
        <w:spacing w:after="0" w:line="305" w:lineRule="exact"/>
        <w:jc w:val="left"/>
        <w:rPr>
          <w:sz w:val="24"/>
        </w:rPr>
        <w:sectPr>
          <w:pgSz w:w="11910" w:h="16840"/>
          <w:pgMar w:top="1460" w:right="1040" w:bottom="1240" w:left="1160" w:header="988" w:footer="1059" w:gutter="0"/>
          <w:cols w:space="720" w:num="1"/>
        </w:sectPr>
      </w:pPr>
    </w:p>
    <w:p>
      <w:pPr>
        <w:pStyle w:val="4"/>
        <w:spacing w:before="93" w:line="369" w:lineRule="auto"/>
        <w:ind w:left="115" w:right="235" w:firstLine="480"/>
      </w:pPr>
      <w:r>
        <w:t>教学目标：通过实训，使学生进一步服装单品制作工艺，并初步了解秋装工艺及各个零部件的制作。</w:t>
      </w:r>
    </w:p>
    <w:p>
      <w:pPr>
        <w:pStyle w:val="4"/>
        <w:spacing w:line="306" w:lineRule="exact"/>
      </w:pPr>
      <w:r>
        <w:t>本课程属于技能型课程，实践课。</w:t>
      </w:r>
    </w:p>
    <w:p>
      <w:pPr>
        <w:pStyle w:val="8"/>
        <w:numPr>
          <w:ilvl w:val="0"/>
          <w:numId w:val="4"/>
        </w:numPr>
        <w:tabs>
          <w:tab w:val="left" w:pos="957"/>
        </w:tabs>
        <w:spacing w:before="165" w:after="0" w:line="240" w:lineRule="auto"/>
        <w:ind w:left="957" w:right="0" w:hanging="362"/>
        <w:jc w:val="both"/>
        <w:rPr>
          <w:sz w:val="24"/>
        </w:rPr>
      </w:pPr>
      <w:r>
        <w:rPr>
          <w:sz w:val="24"/>
        </w:rPr>
        <w:t>创意立体造型（</w:t>
      </w:r>
      <w:r>
        <w:rPr>
          <w:rFonts w:ascii="Times New Roman" w:eastAsia="Times New Roman"/>
          <w:sz w:val="24"/>
        </w:rPr>
        <w:t xml:space="preserve">4 </w:t>
      </w:r>
      <w:r>
        <w:rPr>
          <w:sz w:val="24"/>
        </w:rPr>
        <w:t>周）</w:t>
      </w:r>
    </w:p>
    <w:p>
      <w:pPr>
        <w:pStyle w:val="4"/>
        <w:spacing w:before="164" w:line="369" w:lineRule="auto"/>
        <w:ind w:left="115" w:right="233" w:firstLine="480"/>
        <w:jc w:val="both"/>
      </w:pPr>
      <w:r>
        <w:t>教学目标：承接立体剪裁课程，是立体裁剪课程的深化，通过实训，使学生能熟练运用立体裁剪技术进行款式设计制作，并和平面制版技术相结合，制作出款式新颖的服装单品。</w:t>
      </w:r>
    </w:p>
    <w:p>
      <w:pPr>
        <w:pStyle w:val="4"/>
        <w:spacing w:line="305" w:lineRule="exact"/>
      </w:pPr>
      <w:r>
        <w:t>本课程属于技能型课程，实践课。</w:t>
      </w:r>
    </w:p>
    <w:p>
      <w:pPr>
        <w:pStyle w:val="8"/>
        <w:numPr>
          <w:ilvl w:val="0"/>
          <w:numId w:val="4"/>
        </w:numPr>
        <w:tabs>
          <w:tab w:val="left" w:pos="957"/>
        </w:tabs>
        <w:spacing w:before="164" w:after="0" w:line="240" w:lineRule="auto"/>
        <w:ind w:left="957" w:right="0" w:hanging="362"/>
        <w:jc w:val="left"/>
        <w:rPr>
          <w:sz w:val="24"/>
        </w:rPr>
      </w:pPr>
      <w:r>
        <w:rPr>
          <w:sz w:val="24"/>
        </w:rPr>
        <w:t>高级服装工艺制作（</w:t>
      </w:r>
      <w:r>
        <w:rPr>
          <w:rFonts w:ascii="Times New Roman" w:eastAsia="Times New Roman"/>
          <w:sz w:val="24"/>
        </w:rPr>
        <w:t xml:space="preserve">4 </w:t>
      </w:r>
      <w:r>
        <w:rPr>
          <w:sz w:val="24"/>
        </w:rPr>
        <w:t>周）</w:t>
      </w:r>
    </w:p>
    <w:p>
      <w:pPr>
        <w:pStyle w:val="4"/>
        <w:spacing w:before="165" w:line="369" w:lineRule="auto"/>
        <w:ind w:right="708"/>
      </w:pPr>
      <w:r>
        <w:rPr>
          <w:spacing w:val="-1"/>
        </w:rPr>
        <w:t>教学目标：通过在校内实训基地的实训，进掌握各种高级时装的工艺手法制作。</w:t>
      </w:r>
      <w:r>
        <w:t>本课程属于技能型课程，实践课。</w:t>
      </w:r>
    </w:p>
    <w:p>
      <w:pPr>
        <w:pStyle w:val="8"/>
        <w:numPr>
          <w:ilvl w:val="0"/>
          <w:numId w:val="4"/>
        </w:numPr>
        <w:tabs>
          <w:tab w:val="left" w:pos="957"/>
        </w:tabs>
        <w:spacing w:before="0" w:after="0" w:line="306" w:lineRule="exact"/>
        <w:ind w:left="957" w:right="0" w:hanging="362"/>
        <w:jc w:val="left"/>
        <w:rPr>
          <w:sz w:val="24"/>
        </w:rPr>
      </w:pPr>
      <w:r>
        <w:rPr>
          <w:sz w:val="24"/>
        </w:rPr>
        <w:t>服装综合实训（</w:t>
      </w:r>
      <w:r>
        <w:rPr>
          <w:rFonts w:ascii="Times New Roman" w:eastAsia="Times New Roman"/>
          <w:sz w:val="24"/>
        </w:rPr>
        <w:t xml:space="preserve">4 </w:t>
      </w:r>
      <w:r>
        <w:rPr>
          <w:sz w:val="24"/>
        </w:rPr>
        <w:t>周）</w:t>
      </w:r>
    </w:p>
    <w:p>
      <w:pPr>
        <w:pStyle w:val="4"/>
        <w:spacing w:before="164" w:line="369" w:lineRule="auto"/>
        <w:ind w:left="115" w:right="235" w:firstLine="480"/>
        <w:jc w:val="both"/>
      </w:pPr>
      <w:r>
        <w:t>教学目标：通过在校内实训基地的实训，将所学制版知识和工艺知识向结合，进一步掌握各种高级时装的成衣制作。带领学生去服装生产基地，使他们认识到在服装生产企业里面，一件衣服从设计始初到顾客手中，中间所需要的程序、环节等。</w:t>
      </w:r>
    </w:p>
    <w:p>
      <w:pPr>
        <w:pStyle w:val="4"/>
        <w:spacing w:line="306" w:lineRule="exact"/>
      </w:pPr>
      <w:r>
        <w:t>本课程属于技能型课程，实践课。</w:t>
      </w:r>
    </w:p>
    <w:p>
      <w:pPr>
        <w:pStyle w:val="8"/>
        <w:numPr>
          <w:ilvl w:val="0"/>
          <w:numId w:val="4"/>
        </w:numPr>
        <w:tabs>
          <w:tab w:val="left" w:pos="1077"/>
        </w:tabs>
        <w:spacing w:before="164" w:after="0" w:line="240" w:lineRule="auto"/>
        <w:ind w:left="1077" w:right="0" w:hanging="482"/>
        <w:jc w:val="both"/>
        <w:rPr>
          <w:sz w:val="24"/>
        </w:rPr>
      </w:pPr>
      <w:r>
        <w:rPr>
          <w:sz w:val="24"/>
        </w:rPr>
        <w:t>毕业设计（</w:t>
      </w:r>
      <w:r>
        <w:rPr>
          <w:rFonts w:ascii="Times New Roman" w:eastAsia="Times New Roman"/>
          <w:sz w:val="24"/>
        </w:rPr>
        <w:t xml:space="preserve">6 </w:t>
      </w:r>
      <w:r>
        <w:rPr>
          <w:sz w:val="24"/>
        </w:rPr>
        <w:t>周）</w:t>
      </w:r>
    </w:p>
    <w:p>
      <w:pPr>
        <w:pStyle w:val="4"/>
        <w:spacing w:before="166" w:line="369" w:lineRule="auto"/>
        <w:ind w:left="115" w:right="234" w:firstLine="480"/>
        <w:jc w:val="both"/>
      </w:pPr>
      <w:r>
        <w:t>教学目标：通过</w:t>
      </w:r>
      <w:r>
        <w:rPr>
          <w:rFonts w:ascii="Times New Roman" w:hAnsi="Times New Roman" w:eastAsia="Times New Roman"/>
        </w:rPr>
        <w:t>“</w:t>
      </w:r>
      <w:r>
        <w:t>产、学、研</w:t>
      </w:r>
      <w:r>
        <w:rPr>
          <w:rFonts w:ascii="Times New Roman" w:hAnsi="Times New Roman" w:eastAsia="Times New Roman"/>
        </w:rPr>
        <w:t>”</w:t>
      </w:r>
      <w:r>
        <w:t>的结合完成毕业创作与顶岗实习报告，将任务带到企业中去，主要完成内容为市场调研、品牌策划、分析报告、服装工艺单等。为适应工作岗位打好基础。</w:t>
      </w:r>
    </w:p>
    <w:p>
      <w:pPr>
        <w:pStyle w:val="4"/>
        <w:spacing w:line="304" w:lineRule="exact"/>
      </w:pPr>
      <w:r>
        <w:t>本课程属于技能型课程，实践课。</w:t>
      </w:r>
    </w:p>
    <w:p>
      <w:pPr>
        <w:pStyle w:val="8"/>
        <w:numPr>
          <w:ilvl w:val="0"/>
          <w:numId w:val="4"/>
        </w:numPr>
        <w:tabs>
          <w:tab w:val="left" w:pos="1069"/>
        </w:tabs>
        <w:spacing w:before="165" w:after="0" w:line="240" w:lineRule="auto"/>
        <w:ind w:left="1068" w:right="0" w:hanging="474"/>
        <w:jc w:val="both"/>
        <w:rPr>
          <w:sz w:val="24"/>
        </w:rPr>
      </w:pPr>
      <w:r>
        <w:rPr>
          <w:sz w:val="24"/>
        </w:rPr>
        <w:t>毕业教育（</w:t>
      </w:r>
      <w:r>
        <w:rPr>
          <w:rFonts w:ascii="Times New Roman" w:eastAsia="Times New Roman"/>
          <w:sz w:val="24"/>
        </w:rPr>
        <w:t xml:space="preserve">1 </w:t>
      </w:r>
      <w:r>
        <w:rPr>
          <w:sz w:val="24"/>
        </w:rPr>
        <w:t>周）</w:t>
      </w:r>
    </w:p>
    <w:p>
      <w:pPr>
        <w:pStyle w:val="4"/>
        <w:spacing w:before="165" w:line="369" w:lineRule="auto"/>
        <w:ind w:left="115" w:right="233" w:firstLine="480"/>
        <w:jc w:val="both"/>
      </w:pPr>
      <w:r>
        <w:t>教学目标：本课程主要对学生进行集体主义教育、法纪教育、文明离校教育、爱岗敬业教育，通过毕业教育，引导学生毕业思源、立业思进，教育学生爱岗敬业、爱母校、爱班级、爱老师、爱同学，帮助学生树立正确的择业观念，使学生能愉快走上工作岗位。</w:t>
      </w:r>
    </w:p>
    <w:p>
      <w:pPr>
        <w:pStyle w:val="4"/>
        <w:spacing w:line="304" w:lineRule="exact"/>
      </w:pPr>
      <w:r>
        <w:t>本课程属于技能型课程，实践课。</w:t>
      </w:r>
    </w:p>
    <w:p>
      <w:pPr>
        <w:pStyle w:val="8"/>
        <w:numPr>
          <w:ilvl w:val="0"/>
          <w:numId w:val="4"/>
        </w:numPr>
        <w:tabs>
          <w:tab w:val="left" w:pos="1077"/>
        </w:tabs>
        <w:spacing w:before="166" w:after="0" w:line="240" w:lineRule="auto"/>
        <w:ind w:left="1077" w:right="0" w:hanging="482"/>
        <w:jc w:val="left"/>
        <w:rPr>
          <w:sz w:val="24"/>
        </w:rPr>
      </w:pPr>
      <w:r>
        <w:rPr>
          <w:sz w:val="24"/>
        </w:rPr>
        <w:t>顶岗实习（</w:t>
      </w:r>
      <w:r>
        <w:rPr>
          <w:rFonts w:ascii="Times New Roman" w:eastAsia="Times New Roman"/>
          <w:sz w:val="24"/>
        </w:rPr>
        <w:t xml:space="preserve">19 </w:t>
      </w:r>
      <w:r>
        <w:rPr>
          <w:sz w:val="24"/>
        </w:rPr>
        <w:t>周）</w:t>
      </w:r>
    </w:p>
    <w:p>
      <w:pPr>
        <w:pStyle w:val="4"/>
        <w:spacing w:before="165" w:line="367" w:lineRule="auto"/>
        <w:ind w:left="115" w:right="235" w:firstLine="480"/>
      </w:pPr>
      <w:r>
        <w:t>教学目标：该课程为使学生更好的适应就业需要而开设的专业实践课。全面检查学生对本专业知识掌握的实际情况。</w:t>
      </w:r>
    </w:p>
    <w:p>
      <w:pPr>
        <w:spacing w:after="0" w:line="367" w:lineRule="auto"/>
        <w:sectPr>
          <w:pgSz w:w="11910" w:h="16840"/>
          <w:pgMar w:top="1460" w:right="1040" w:bottom="1280" w:left="1160" w:header="988" w:footer="1096" w:gutter="0"/>
          <w:cols w:space="720" w:num="1"/>
        </w:sectPr>
      </w:pPr>
    </w:p>
    <w:p>
      <w:pPr>
        <w:pStyle w:val="4"/>
        <w:spacing w:before="93"/>
      </w:pPr>
      <w:r>
        <w:t>本课程属于技能型课程，实践课。</w:t>
      </w:r>
    </w:p>
    <w:p>
      <w:pPr>
        <w:pStyle w:val="4"/>
        <w:spacing w:before="165"/>
      </w:pPr>
      <w:r>
        <w:t>（四）建议三年期间获得职业资格证书、职业技能等级证书名称及要求</w:t>
      </w:r>
    </w:p>
    <w:p>
      <w:pPr>
        <w:pStyle w:val="4"/>
        <w:spacing w:before="166"/>
      </w:pPr>
      <w:r>
        <w:rPr>
          <w:rFonts w:ascii="Times New Roman" w:eastAsia="Times New Roman"/>
        </w:rPr>
        <w:t>1</w:t>
      </w:r>
      <w:r>
        <w:t>．专业职业资格证书名称：</w:t>
      </w:r>
    </w:p>
    <w:p>
      <w:pPr>
        <w:pStyle w:val="8"/>
        <w:numPr>
          <w:ilvl w:val="0"/>
          <w:numId w:val="5"/>
        </w:numPr>
        <w:tabs>
          <w:tab w:val="left" w:pos="1197"/>
        </w:tabs>
        <w:spacing w:before="165" w:after="0" w:line="240" w:lineRule="auto"/>
        <w:ind w:left="1197" w:right="0" w:hanging="602"/>
        <w:jc w:val="left"/>
        <w:rPr>
          <w:rFonts w:ascii="Times New Roman" w:hAnsi="Times New Roman" w:eastAsia="Times New Roman"/>
          <w:sz w:val="24"/>
        </w:rPr>
      </w:pPr>
      <w:r>
        <w:rPr>
          <w:rFonts w:ascii="Times New Roman" w:hAnsi="Times New Roman" w:eastAsia="Times New Roman"/>
          <w:sz w:val="24"/>
        </w:rPr>
        <w:t>“</w:t>
      </w:r>
      <w:r>
        <w:rPr>
          <w:sz w:val="24"/>
        </w:rPr>
        <w:t>服装缝纫工</w:t>
      </w:r>
      <w:r>
        <w:rPr>
          <w:rFonts w:ascii="Times New Roman" w:hAnsi="Times New Roman" w:eastAsia="Times New Roman"/>
          <w:sz w:val="24"/>
        </w:rPr>
        <w:t>-</w:t>
      </w:r>
      <w:r>
        <w:rPr>
          <w:sz w:val="24"/>
        </w:rPr>
        <w:t>中级职业资格证书</w:t>
      </w:r>
      <w:r>
        <w:rPr>
          <w:rFonts w:ascii="Times New Roman" w:hAnsi="Times New Roman" w:eastAsia="Times New Roman"/>
          <w:sz w:val="24"/>
        </w:rPr>
        <w:t>”</w:t>
      </w:r>
    </w:p>
    <w:p>
      <w:pPr>
        <w:pStyle w:val="8"/>
        <w:numPr>
          <w:ilvl w:val="0"/>
          <w:numId w:val="5"/>
        </w:numPr>
        <w:tabs>
          <w:tab w:val="left" w:pos="1197"/>
        </w:tabs>
        <w:spacing w:before="164" w:after="0" w:line="369" w:lineRule="auto"/>
        <w:ind w:left="595" w:right="5094" w:firstLine="0"/>
        <w:jc w:val="left"/>
        <w:rPr>
          <w:sz w:val="24"/>
        </w:rPr>
      </w:pPr>
      <w:r>
        <w:rPr>
          <w:rFonts w:ascii="Times New Roman" w:hAnsi="Times New Roman" w:eastAsia="Times New Roman"/>
          <w:sz w:val="24"/>
        </w:rPr>
        <w:t>“</w:t>
      </w:r>
      <w:r>
        <w:rPr>
          <w:sz w:val="24"/>
        </w:rPr>
        <w:t>服装裁剪工</w:t>
      </w:r>
      <w:r>
        <w:rPr>
          <w:rFonts w:ascii="Times New Roman" w:hAnsi="Times New Roman" w:eastAsia="Times New Roman"/>
          <w:sz w:val="24"/>
        </w:rPr>
        <w:t>-</w:t>
      </w:r>
      <w:r>
        <w:rPr>
          <w:sz w:val="24"/>
        </w:rPr>
        <w:t>中级职业资格证书</w:t>
      </w:r>
      <w:r>
        <w:rPr>
          <w:rFonts w:ascii="Times New Roman" w:hAnsi="Times New Roman" w:eastAsia="Times New Roman"/>
          <w:spacing w:val="-16"/>
          <w:sz w:val="24"/>
        </w:rPr>
        <w:t xml:space="preserve">” </w:t>
      </w:r>
      <w:r>
        <w:rPr>
          <w:rFonts w:ascii="Times New Roman" w:hAnsi="Times New Roman" w:eastAsia="Times New Roman"/>
          <w:sz w:val="24"/>
        </w:rPr>
        <w:t>2</w:t>
      </w:r>
      <w:r>
        <w:rPr>
          <w:sz w:val="24"/>
        </w:rPr>
        <w:t>．专业职业资格证书</w:t>
      </w:r>
      <w:r>
        <w:rPr>
          <w:rFonts w:ascii="Times New Roman" w:hAnsi="Times New Roman" w:eastAsia="Times New Roman"/>
          <w:sz w:val="24"/>
        </w:rPr>
        <w:t>“</w:t>
      </w:r>
      <w:r>
        <w:rPr>
          <w:sz w:val="24"/>
        </w:rPr>
        <w:t>应知</w:t>
      </w:r>
      <w:r>
        <w:rPr>
          <w:rFonts w:ascii="Times New Roman" w:hAnsi="Times New Roman" w:eastAsia="Times New Roman"/>
          <w:sz w:val="24"/>
        </w:rPr>
        <w:t>”</w:t>
      </w:r>
      <w:r>
        <w:rPr>
          <w:sz w:val="24"/>
        </w:rPr>
        <w:t>要求：</w:t>
      </w:r>
    </w:p>
    <w:p>
      <w:pPr>
        <w:pStyle w:val="3"/>
        <w:spacing w:line="306" w:lineRule="exact"/>
        <w:rPr>
          <w:rFonts w:ascii="Times New Roman" w:hAnsi="Times New Roman" w:eastAsia="Times New Roman"/>
        </w:rPr>
      </w:pPr>
      <w:r>
        <w:rPr>
          <w:rFonts w:ascii="Times New Roman" w:hAnsi="Times New Roman" w:eastAsia="Times New Roman"/>
        </w:rPr>
        <w:t>“</w:t>
      </w:r>
      <w:r>
        <w:t>服装缝纫工</w:t>
      </w:r>
      <w:r>
        <w:rPr>
          <w:rFonts w:ascii="Times New Roman" w:hAnsi="Times New Roman" w:eastAsia="Times New Roman"/>
        </w:rPr>
        <w:t>-</w:t>
      </w:r>
      <w:r>
        <w:t>中级职业资格证书</w:t>
      </w:r>
      <w:r>
        <w:rPr>
          <w:rFonts w:ascii="Times New Roman" w:hAnsi="Times New Roman" w:eastAsia="Times New Roman"/>
        </w:rPr>
        <w:t>”</w:t>
      </w:r>
    </w:p>
    <w:p>
      <w:pPr>
        <w:pStyle w:val="8"/>
        <w:numPr>
          <w:ilvl w:val="0"/>
          <w:numId w:val="6"/>
        </w:numPr>
        <w:tabs>
          <w:tab w:val="left" w:pos="1197"/>
        </w:tabs>
        <w:spacing w:before="165" w:after="0" w:line="240" w:lineRule="auto"/>
        <w:ind w:left="1197" w:right="0" w:hanging="602"/>
        <w:jc w:val="left"/>
        <w:rPr>
          <w:sz w:val="24"/>
        </w:rPr>
      </w:pPr>
      <w:r>
        <w:rPr>
          <w:sz w:val="24"/>
        </w:rPr>
        <w:t>服装整烫基础知识</w:t>
      </w:r>
    </w:p>
    <w:p>
      <w:pPr>
        <w:pStyle w:val="8"/>
        <w:numPr>
          <w:ilvl w:val="0"/>
          <w:numId w:val="6"/>
        </w:numPr>
        <w:tabs>
          <w:tab w:val="left" w:pos="1197"/>
        </w:tabs>
        <w:spacing w:before="164" w:after="0" w:line="240" w:lineRule="auto"/>
        <w:ind w:left="1197" w:right="0" w:hanging="602"/>
        <w:jc w:val="left"/>
        <w:rPr>
          <w:sz w:val="24"/>
        </w:rPr>
      </w:pPr>
      <w:r>
        <w:rPr>
          <w:sz w:val="24"/>
        </w:rPr>
        <w:t>服装加工工具、设备基础知识</w:t>
      </w:r>
    </w:p>
    <w:p>
      <w:pPr>
        <w:pStyle w:val="8"/>
        <w:numPr>
          <w:ilvl w:val="0"/>
          <w:numId w:val="6"/>
        </w:numPr>
        <w:tabs>
          <w:tab w:val="left" w:pos="1197"/>
        </w:tabs>
        <w:spacing w:before="166" w:after="0" w:line="240" w:lineRule="auto"/>
        <w:ind w:left="1197" w:right="0" w:hanging="602"/>
        <w:jc w:val="left"/>
        <w:rPr>
          <w:sz w:val="24"/>
        </w:rPr>
      </w:pPr>
      <w:r>
        <w:rPr>
          <w:sz w:val="24"/>
        </w:rPr>
        <w:t>高档和花式服装的质量要求</w:t>
      </w:r>
    </w:p>
    <w:p>
      <w:pPr>
        <w:pStyle w:val="8"/>
        <w:numPr>
          <w:ilvl w:val="0"/>
          <w:numId w:val="6"/>
        </w:numPr>
        <w:tabs>
          <w:tab w:val="left" w:pos="1197"/>
        </w:tabs>
        <w:spacing w:before="165" w:after="0" w:line="240" w:lineRule="auto"/>
        <w:ind w:left="1197" w:right="0" w:hanging="602"/>
        <w:jc w:val="left"/>
        <w:rPr>
          <w:sz w:val="24"/>
        </w:rPr>
      </w:pPr>
      <w:r>
        <w:rPr>
          <w:sz w:val="24"/>
        </w:rPr>
        <w:t>时装设计原理、工作程序、分类设计、系列设计</w:t>
      </w:r>
    </w:p>
    <w:p>
      <w:pPr>
        <w:pStyle w:val="8"/>
        <w:numPr>
          <w:ilvl w:val="0"/>
          <w:numId w:val="6"/>
        </w:numPr>
        <w:tabs>
          <w:tab w:val="left" w:pos="1197"/>
        </w:tabs>
        <w:spacing w:before="165" w:after="0" w:line="240" w:lineRule="auto"/>
        <w:ind w:left="1197" w:right="0" w:hanging="602"/>
        <w:jc w:val="left"/>
        <w:rPr>
          <w:sz w:val="24"/>
        </w:rPr>
      </w:pPr>
      <w:r>
        <w:rPr>
          <w:sz w:val="24"/>
        </w:rPr>
        <w:t>市场调研与信息分析知识</w:t>
      </w:r>
    </w:p>
    <w:p>
      <w:pPr>
        <w:pStyle w:val="3"/>
        <w:spacing w:before="164"/>
        <w:rPr>
          <w:rFonts w:ascii="Times New Roman" w:hAnsi="Times New Roman" w:eastAsia="Times New Roman"/>
        </w:rPr>
      </w:pPr>
      <w:r>
        <w:rPr>
          <w:rFonts w:ascii="Times New Roman" w:hAnsi="Times New Roman" w:eastAsia="Times New Roman"/>
          <w:w w:val="95"/>
        </w:rPr>
        <w:t>“</w:t>
      </w:r>
      <w:r>
        <w:rPr>
          <w:w w:val="95"/>
        </w:rPr>
        <w:t>服装裁剪工</w:t>
      </w:r>
      <w:r>
        <w:rPr>
          <w:rFonts w:ascii="Times New Roman" w:hAnsi="Times New Roman" w:eastAsia="Times New Roman"/>
          <w:w w:val="95"/>
        </w:rPr>
        <w:t>-</w:t>
      </w:r>
      <w:r>
        <w:rPr>
          <w:w w:val="95"/>
        </w:rPr>
        <w:t>中级职业资格证书</w:t>
      </w:r>
      <w:r>
        <w:rPr>
          <w:rFonts w:ascii="Times New Roman" w:hAnsi="Times New Roman" w:eastAsia="Times New Roman"/>
          <w:w w:val="95"/>
        </w:rPr>
        <w:t>”</w:t>
      </w:r>
    </w:p>
    <w:p>
      <w:pPr>
        <w:pStyle w:val="8"/>
        <w:numPr>
          <w:ilvl w:val="0"/>
          <w:numId w:val="7"/>
        </w:numPr>
        <w:tabs>
          <w:tab w:val="left" w:pos="1197"/>
        </w:tabs>
        <w:spacing w:before="166" w:after="0" w:line="240" w:lineRule="auto"/>
        <w:ind w:left="1197" w:right="0" w:hanging="602"/>
        <w:jc w:val="left"/>
        <w:rPr>
          <w:sz w:val="24"/>
        </w:rPr>
      </w:pPr>
      <w:r>
        <w:rPr>
          <w:sz w:val="24"/>
        </w:rPr>
        <w:t>服装人体与型号</w:t>
      </w:r>
    </w:p>
    <w:p>
      <w:pPr>
        <w:pStyle w:val="8"/>
        <w:numPr>
          <w:ilvl w:val="0"/>
          <w:numId w:val="7"/>
        </w:numPr>
        <w:tabs>
          <w:tab w:val="left" w:pos="1197"/>
        </w:tabs>
        <w:spacing w:before="165" w:after="0" w:line="240" w:lineRule="auto"/>
        <w:ind w:left="1197" w:right="0" w:hanging="602"/>
        <w:jc w:val="left"/>
        <w:rPr>
          <w:sz w:val="24"/>
        </w:rPr>
      </w:pPr>
      <w:r>
        <w:rPr>
          <w:sz w:val="24"/>
        </w:rPr>
        <w:t>面料学</w:t>
      </w:r>
    </w:p>
    <w:p>
      <w:pPr>
        <w:pStyle w:val="8"/>
        <w:numPr>
          <w:ilvl w:val="0"/>
          <w:numId w:val="7"/>
        </w:numPr>
        <w:tabs>
          <w:tab w:val="left" w:pos="1197"/>
        </w:tabs>
        <w:spacing w:before="166" w:after="0" w:line="240" w:lineRule="auto"/>
        <w:ind w:left="1197" w:right="0" w:hanging="602"/>
        <w:jc w:val="left"/>
        <w:rPr>
          <w:sz w:val="24"/>
        </w:rPr>
      </w:pPr>
      <w:r>
        <w:rPr>
          <w:sz w:val="24"/>
        </w:rPr>
        <w:t>服装结构学</w:t>
      </w:r>
    </w:p>
    <w:p>
      <w:pPr>
        <w:pStyle w:val="8"/>
        <w:numPr>
          <w:ilvl w:val="0"/>
          <w:numId w:val="7"/>
        </w:numPr>
        <w:tabs>
          <w:tab w:val="left" w:pos="1197"/>
        </w:tabs>
        <w:spacing w:before="164" w:after="0" w:line="369" w:lineRule="auto"/>
        <w:ind w:left="595" w:right="5414" w:firstLine="0"/>
        <w:jc w:val="left"/>
        <w:rPr>
          <w:rFonts w:ascii="Times New Roman" w:hAnsi="Times New Roman" w:eastAsia="Times New Roman"/>
          <w:b/>
          <w:sz w:val="24"/>
        </w:rPr>
      </w:pPr>
      <w:r>
        <w:rPr>
          <w:sz w:val="24"/>
        </w:rPr>
        <w:t xml:space="preserve">服装工艺学             </w:t>
      </w:r>
      <w:r>
        <w:rPr>
          <w:rFonts w:ascii="Times New Roman" w:hAnsi="Times New Roman" w:eastAsia="Times New Roman"/>
          <w:sz w:val="24"/>
        </w:rPr>
        <w:t>3</w:t>
      </w:r>
      <w:r>
        <w:rPr>
          <w:sz w:val="24"/>
        </w:rPr>
        <w:t>．专业职业资格证书</w:t>
      </w:r>
      <w:r>
        <w:rPr>
          <w:rFonts w:ascii="Times New Roman" w:hAnsi="Times New Roman" w:eastAsia="Times New Roman"/>
          <w:sz w:val="24"/>
        </w:rPr>
        <w:t>“</w:t>
      </w:r>
      <w:r>
        <w:rPr>
          <w:sz w:val="24"/>
        </w:rPr>
        <w:t>应会</w:t>
      </w:r>
      <w:r>
        <w:rPr>
          <w:rFonts w:ascii="Times New Roman" w:hAnsi="Times New Roman" w:eastAsia="Times New Roman"/>
          <w:sz w:val="24"/>
        </w:rPr>
        <w:t>”</w:t>
      </w:r>
      <w:r>
        <w:rPr>
          <w:spacing w:val="-6"/>
          <w:sz w:val="24"/>
        </w:rPr>
        <w:t xml:space="preserve">要求： </w:t>
      </w:r>
      <w:r>
        <w:rPr>
          <w:rFonts w:ascii="Times New Roman" w:hAnsi="Times New Roman" w:eastAsia="Times New Roman"/>
          <w:b/>
          <w:sz w:val="24"/>
        </w:rPr>
        <w:t>“</w:t>
      </w:r>
      <w:r>
        <w:rPr>
          <w:b/>
          <w:sz w:val="24"/>
        </w:rPr>
        <w:t>服装缝纫工</w:t>
      </w:r>
      <w:r>
        <w:rPr>
          <w:rFonts w:ascii="Times New Roman" w:hAnsi="Times New Roman" w:eastAsia="Times New Roman"/>
          <w:b/>
          <w:sz w:val="24"/>
        </w:rPr>
        <w:t>-</w:t>
      </w:r>
      <w:r>
        <w:rPr>
          <w:b/>
          <w:sz w:val="24"/>
        </w:rPr>
        <w:t>中级职业资格证书</w:t>
      </w:r>
      <w:r>
        <w:rPr>
          <w:rFonts w:ascii="Times New Roman" w:hAnsi="Times New Roman" w:eastAsia="Times New Roman"/>
          <w:b/>
          <w:sz w:val="24"/>
        </w:rPr>
        <w:t>”</w:t>
      </w:r>
    </w:p>
    <w:p>
      <w:pPr>
        <w:pStyle w:val="8"/>
        <w:numPr>
          <w:ilvl w:val="0"/>
          <w:numId w:val="8"/>
        </w:numPr>
        <w:tabs>
          <w:tab w:val="left" w:pos="1197"/>
        </w:tabs>
        <w:spacing w:before="0" w:after="0" w:line="305" w:lineRule="exact"/>
        <w:ind w:left="1197" w:right="0" w:hanging="602"/>
        <w:jc w:val="left"/>
        <w:rPr>
          <w:sz w:val="24"/>
        </w:rPr>
      </w:pPr>
      <w:r>
        <w:rPr>
          <w:sz w:val="24"/>
        </w:rPr>
        <w:t>服装造型设计的基本方法</w:t>
      </w:r>
    </w:p>
    <w:p>
      <w:pPr>
        <w:pStyle w:val="8"/>
        <w:numPr>
          <w:ilvl w:val="0"/>
          <w:numId w:val="8"/>
        </w:numPr>
        <w:tabs>
          <w:tab w:val="left" w:pos="1197"/>
        </w:tabs>
        <w:spacing w:before="164" w:after="0" w:line="240" w:lineRule="auto"/>
        <w:ind w:left="1197" w:right="0" w:hanging="602"/>
        <w:jc w:val="left"/>
        <w:rPr>
          <w:sz w:val="24"/>
        </w:rPr>
      </w:pPr>
      <w:r>
        <w:rPr>
          <w:sz w:val="24"/>
        </w:rPr>
        <w:t>服装材料的选择与搭配方法</w:t>
      </w:r>
    </w:p>
    <w:p>
      <w:pPr>
        <w:pStyle w:val="8"/>
        <w:numPr>
          <w:ilvl w:val="0"/>
          <w:numId w:val="8"/>
        </w:numPr>
        <w:tabs>
          <w:tab w:val="left" w:pos="1197"/>
        </w:tabs>
        <w:spacing w:before="165" w:after="0" w:line="240" w:lineRule="auto"/>
        <w:ind w:left="1197" w:right="0" w:hanging="602"/>
        <w:jc w:val="left"/>
        <w:rPr>
          <w:sz w:val="24"/>
        </w:rPr>
      </w:pPr>
      <w:r>
        <w:rPr>
          <w:sz w:val="24"/>
        </w:rPr>
        <w:t>高档服装的裁剪方法</w:t>
      </w:r>
    </w:p>
    <w:p>
      <w:pPr>
        <w:pStyle w:val="8"/>
        <w:numPr>
          <w:ilvl w:val="0"/>
          <w:numId w:val="8"/>
        </w:numPr>
        <w:tabs>
          <w:tab w:val="left" w:pos="1197"/>
        </w:tabs>
        <w:spacing w:before="165" w:after="0" w:line="240" w:lineRule="auto"/>
        <w:ind w:left="1197" w:right="0" w:hanging="602"/>
        <w:jc w:val="left"/>
        <w:rPr>
          <w:sz w:val="24"/>
        </w:rPr>
      </w:pPr>
      <w:r>
        <w:rPr>
          <w:sz w:val="24"/>
        </w:rPr>
        <w:t>高档服装的缝制方法及工艺流程编排</w:t>
      </w:r>
    </w:p>
    <w:p>
      <w:pPr>
        <w:pStyle w:val="8"/>
        <w:numPr>
          <w:ilvl w:val="0"/>
          <w:numId w:val="8"/>
        </w:numPr>
        <w:tabs>
          <w:tab w:val="left" w:pos="1197"/>
        </w:tabs>
        <w:spacing w:before="166" w:after="0" w:line="240" w:lineRule="auto"/>
        <w:ind w:left="1197" w:right="0" w:hanging="602"/>
        <w:jc w:val="left"/>
        <w:rPr>
          <w:sz w:val="24"/>
        </w:rPr>
      </w:pPr>
      <w:r>
        <w:rPr>
          <w:sz w:val="24"/>
        </w:rPr>
        <w:t>高档服装的整烫方法</w:t>
      </w:r>
    </w:p>
    <w:p>
      <w:pPr>
        <w:pStyle w:val="8"/>
        <w:numPr>
          <w:ilvl w:val="0"/>
          <w:numId w:val="8"/>
        </w:numPr>
        <w:tabs>
          <w:tab w:val="left" w:pos="1197"/>
        </w:tabs>
        <w:spacing w:before="164" w:after="0" w:line="240" w:lineRule="auto"/>
        <w:ind w:left="1197" w:right="0" w:hanging="602"/>
        <w:jc w:val="left"/>
        <w:rPr>
          <w:sz w:val="24"/>
        </w:rPr>
      </w:pPr>
      <w:r>
        <w:rPr>
          <w:sz w:val="24"/>
        </w:rPr>
        <w:t>服装加工工具、设备的使用、保养和维护方法</w:t>
      </w:r>
    </w:p>
    <w:p>
      <w:pPr>
        <w:pStyle w:val="3"/>
        <w:spacing w:before="165"/>
        <w:rPr>
          <w:rFonts w:ascii="Times New Roman" w:hAnsi="Times New Roman" w:eastAsia="Times New Roman"/>
        </w:rPr>
      </w:pPr>
      <w:r>
        <w:rPr>
          <w:rFonts w:ascii="Times New Roman" w:hAnsi="Times New Roman" w:eastAsia="Times New Roman"/>
        </w:rPr>
        <w:t>“</w:t>
      </w:r>
      <w:r>
        <w:t>服装裁剪工</w:t>
      </w:r>
      <w:r>
        <w:rPr>
          <w:rFonts w:ascii="Times New Roman" w:hAnsi="Times New Roman" w:eastAsia="Times New Roman"/>
        </w:rPr>
        <w:t>-</w:t>
      </w:r>
      <w:r>
        <w:t>中级职业资格证书</w:t>
      </w:r>
      <w:r>
        <w:rPr>
          <w:rFonts w:ascii="Times New Roman" w:hAnsi="Times New Roman" w:eastAsia="Times New Roman"/>
        </w:rPr>
        <w:t>”</w:t>
      </w:r>
    </w:p>
    <w:p>
      <w:pPr>
        <w:pStyle w:val="8"/>
        <w:numPr>
          <w:ilvl w:val="0"/>
          <w:numId w:val="9"/>
        </w:numPr>
        <w:tabs>
          <w:tab w:val="left" w:pos="1197"/>
        </w:tabs>
        <w:spacing w:before="166" w:after="0" w:line="240" w:lineRule="auto"/>
        <w:ind w:left="1197" w:right="0" w:hanging="602"/>
        <w:jc w:val="left"/>
        <w:rPr>
          <w:sz w:val="24"/>
        </w:rPr>
      </w:pPr>
      <w:r>
        <w:rPr>
          <w:sz w:val="24"/>
        </w:rPr>
        <w:t>服装结构设计及编写服装工艺制作说明</w:t>
      </w:r>
    </w:p>
    <w:p>
      <w:pPr>
        <w:pStyle w:val="8"/>
        <w:numPr>
          <w:ilvl w:val="0"/>
          <w:numId w:val="9"/>
        </w:numPr>
        <w:tabs>
          <w:tab w:val="left" w:pos="1197"/>
        </w:tabs>
        <w:spacing w:before="165" w:after="0" w:line="240" w:lineRule="auto"/>
        <w:ind w:left="1197" w:right="0" w:hanging="602"/>
        <w:jc w:val="left"/>
        <w:rPr>
          <w:rFonts w:ascii="Times New Roman" w:eastAsia="Times New Roman"/>
          <w:sz w:val="24"/>
        </w:rPr>
      </w:pPr>
      <w:r>
        <w:rPr>
          <w:spacing w:val="-8"/>
          <w:sz w:val="24"/>
        </w:rPr>
        <w:t xml:space="preserve">会运用基础服装 </w:t>
      </w:r>
      <w:r>
        <w:rPr>
          <w:rFonts w:ascii="Times New Roman" w:eastAsia="Times New Roman"/>
          <w:sz w:val="24"/>
        </w:rPr>
        <w:t>CAD</w:t>
      </w:r>
    </w:p>
    <w:p>
      <w:pPr>
        <w:pStyle w:val="8"/>
        <w:numPr>
          <w:ilvl w:val="0"/>
          <w:numId w:val="9"/>
        </w:numPr>
        <w:tabs>
          <w:tab w:val="left" w:pos="1197"/>
        </w:tabs>
        <w:spacing w:before="164" w:after="0" w:line="240" w:lineRule="auto"/>
        <w:ind w:left="1197" w:right="0" w:hanging="602"/>
        <w:jc w:val="left"/>
        <w:rPr>
          <w:sz w:val="24"/>
        </w:rPr>
      </w:pPr>
      <w:r>
        <w:rPr>
          <w:sz w:val="24"/>
        </w:rPr>
        <w:t>熟悉服装不同面料在成衣洗水时纸样处理方法</w:t>
      </w:r>
    </w:p>
    <w:p>
      <w:pPr>
        <w:spacing w:after="0" w:line="240" w:lineRule="auto"/>
        <w:jc w:val="left"/>
        <w:rPr>
          <w:sz w:val="24"/>
        </w:rPr>
        <w:sectPr>
          <w:pgSz w:w="11910" w:h="16840"/>
          <w:pgMar w:top="1460" w:right="1040" w:bottom="1240" w:left="1160" w:header="988" w:footer="1059" w:gutter="0"/>
          <w:cols w:space="720" w:num="1"/>
        </w:sectPr>
      </w:pPr>
    </w:p>
    <w:p>
      <w:pPr>
        <w:pStyle w:val="8"/>
        <w:numPr>
          <w:ilvl w:val="0"/>
          <w:numId w:val="9"/>
        </w:numPr>
        <w:tabs>
          <w:tab w:val="left" w:pos="1197"/>
        </w:tabs>
        <w:spacing w:before="93" w:after="0" w:line="240" w:lineRule="auto"/>
        <w:ind w:left="1197" w:right="0" w:hanging="602"/>
        <w:jc w:val="left"/>
        <w:rPr>
          <w:sz w:val="24"/>
        </w:rPr>
      </w:pPr>
      <w:r>
        <w:rPr>
          <w:sz w:val="24"/>
        </w:rPr>
        <w:t>放码</w:t>
      </w:r>
    </w:p>
    <w:p>
      <w:pPr>
        <w:pStyle w:val="8"/>
        <w:numPr>
          <w:ilvl w:val="0"/>
          <w:numId w:val="9"/>
        </w:numPr>
        <w:tabs>
          <w:tab w:val="left" w:pos="1197"/>
        </w:tabs>
        <w:spacing w:before="165" w:after="0" w:line="240" w:lineRule="auto"/>
        <w:ind w:left="1197" w:right="0" w:hanging="602"/>
        <w:jc w:val="left"/>
        <w:rPr>
          <w:sz w:val="24"/>
        </w:rPr>
      </w:pPr>
      <w:r>
        <w:rPr>
          <w:sz w:val="24"/>
        </w:rPr>
        <w:t>能够进行独立制版，裁剪，缝纫等一系列相关实操性技术工作。</w:t>
      </w:r>
    </w:p>
    <w:p>
      <w:pPr>
        <w:pStyle w:val="4"/>
        <w:spacing w:before="166" w:line="369" w:lineRule="auto"/>
        <w:ind w:left="115" w:right="165" w:firstLine="480"/>
      </w:pPr>
      <w:r>
        <w:pict>
          <v:shape id="_x0000_s1026" o:spid="_x0000_s1026" o:spt="202" type="#_x0000_t202" style="position:absolute;left:0pt;margin-left:63.2pt;margin-top:51.35pt;height:281.85pt;width:469.35pt;mso-position-horizontal-relative:page;z-index:251662336;mso-width-relative:page;mso-height-relative:page;" filled="f" stroked="f" coordsize="21600,21600">
            <v:path/>
            <v:fill on="f" focussize="0,0"/>
            <v:stroke on="f" joinstyle="miter"/>
            <v:imagedata o:title=""/>
            <o:lock v:ext="edit"/>
            <v:textbox inset="0mm,0mm,0mm,0mm">
              <w:txbxContent>
                <w:tbl>
                  <w:tblPr>
                    <w:tblStyle w:val="5"/>
                    <w:tblW w:w="0" w:type="auto"/>
                    <w:tblInd w:w="1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956"/>
                    <w:gridCol w:w="3147"/>
                    <w:gridCol w:w="5255"/>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73" w:hRule="atLeast"/>
                    </w:trPr>
                    <w:tc>
                      <w:tcPr>
                        <w:tcW w:w="956" w:type="dxa"/>
                        <w:tcBorders>
                          <w:bottom w:val="single" w:color="000000" w:sz="4" w:space="0"/>
                          <w:right w:val="single" w:color="000000" w:sz="4" w:space="0"/>
                        </w:tcBorders>
                      </w:tcPr>
                      <w:p>
                        <w:pPr>
                          <w:pStyle w:val="9"/>
                          <w:spacing w:before="103"/>
                          <w:ind w:left="247" w:right="233"/>
                          <w:jc w:val="center"/>
                          <w:rPr>
                            <w:sz w:val="21"/>
                          </w:rPr>
                        </w:pPr>
                        <w:r>
                          <w:rPr>
                            <w:sz w:val="21"/>
                          </w:rPr>
                          <w:t>序号</w:t>
                        </w:r>
                      </w:p>
                    </w:tc>
                    <w:tc>
                      <w:tcPr>
                        <w:tcW w:w="3147" w:type="dxa"/>
                        <w:tcBorders>
                          <w:left w:val="single" w:color="000000" w:sz="4" w:space="0"/>
                          <w:bottom w:val="single" w:color="000000" w:sz="4" w:space="0"/>
                          <w:right w:val="single" w:color="000000" w:sz="4" w:space="0"/>
                        </w:tcBorders>
                      </w:tcPr>
                      <w:p>
                        <w:pPr>
                          <w:pStyle w:val="9"/>
                          <w:spacing w:before="103"/>
                          <w:ind w:left="156" w:right="139"/>
                          <w:jc w:val="center"/>
                          <w:rPr>
                            <w:sz w:val="21"/>
                          </w:rPr>
                        </w:pPr>
                        <w:r>
                          <w:rPr>
                            <w:sz w:val="21"/>
                          </w:rPr>
                          <w:t>职业资格证书</w:t>
                        </w:r>
                      </w:p>
                    </w:tc>
                    <w:tc>
                      <w:tcPr>
                        <w:tcW w:w="5255" w:type="dxa"/>
                        <w:tcBorders>
                          <w:left w:val="single" w:color="000000" w:sz="4" w:space="0"/>
                          <w:bottom w:val="single" w:color="000000" w:sz="4" w:space="0"/>
                        </w:tcBorders>
                      </w:tcPr>
                      <w:p>
                        <w:pPr>
                          <w:pStyle w:val="9"/>
                          <w:spacing w:before="103"/>
                          <w:ind w:left="1982" w:right="1958"/>
                          <w:jc w:val="center"/>
                          <w:rPr>
                            <w:sz w:val="21"/>
                          </w:rPr>
                        </w:pPr>
                        <w:r>
                          <w:rPr>
                            <w:sz w:val="21"/>
                          </w:rPr>
                          <w:t>对应专业课程</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671" w:hRule="atLeast"/>
                    </w:trPr>
                    <w:tc>
                      <w:tcPr>
                        <w:tcW w:w="956" w:type="dxa"/>
                        <w:tcBorders>
                          <w:top w:val="single" w:color="000000" w:sz="4" w:space="0"/>
                          <w:bottom w:val="single" w:color="000000" w:sz="4" w:space="0"/>
                          <w:right w:val="single" w:color="000000" w:sz="4" w:space="0"/>
                        </w:tcBorders>
                      </w:tcPr>
                      <w:p>
                        <w:pPr>
                          <w:pStyle w:val="9"/>
                          <w:rPr>
                            <w:sz w:val="22"/>
                          </w:rPr>
                        </w:pPr>
                      </w:p>
                      <w:p>
                        <w:pPr>
                          <w:pStyle w:val="9"/>
                          <w:rPr>
                            <w:sz w:val="22"/>
                          </w:rPr>
                        </w:pPr>
                      </w:p>
                      <w:p>
                        <w:pPr>
                          <w:pStyle w:val="9"/>
                          <w:rPr>
                            <w:sz w:val="22"/>
                          </w:rPr>
                        </w:pPr>
                      </w:p>
                      <w:p>
                        <w:pPr>
                          <w:pStyle w:val="9"/>
                          <w:rPr>
                            <w:sz w:val="22"/>
                          </w:rPr>
                        </w:pPr>
                      </w:p>
                      <w:p>
                        <w:pPr>
                          <w:pStyle w:val="9"/>
                          <w:rPr>
                            <w:sz w:val="22"/>
                          </w:rPr>
                        </w:pPr>
                      </w:p>
                      <w:p>
                        <w:pPr>
                          <w:pStyle w:val="9"/>
                          <w:spacing w:before="11"/>
                          <w:rPr>
                            <w:sz w:val="23"/>
                          </w:rPr>
                        </w:pPr>
                      </w:p>
                      <w:p>
                        <w:pPr>
                          <w:pStyle w:val="9"/>
                          <w:ind w:left="16"/>
                          <w:jc w:val="center"/>
                          <w:rPr>
                            <w:rFonts w:ascii="Times New Roman"/>
                            <w:sz w:val="21"/>
                          </w:rPr>
                        </w:pPr>
                        <w:r>
                          <w:rPr>
                            <w:rFonts w:ascii="Times New Roman"/>
                            <w:sz w:val="21"/>
                          </w:rPr>
                          <w:t>1</w:t>
                        </w:r>
                      </w:p>
                    </w:tc>
                    <w:tc>
                      <w:tcPr>
                        <w:tcW w:w="3147" w:type="dxa"/>
                        <w:tcBorders>
                          <w:top w:val="single" w:color="000000" w:sz="4" w:space="0"/>
                          <w:left w:val="single" w:color="000000" w:sz="4" w:space="0"/>
                          <w:bottom w:val="single" w:color="000000" w:sz="4" w:space="0"/>
                          <w:right w:val="single" w:color="000000" w:sz="4" w:space="0"/>
                        </w:tcBorders>
                      </w:tcPr>
                      <w:p>
                        <w:pPr>
                          <w:pStyle w:val="9"/>
                          <w:rPr>
                            <w:sz w:val="22"/>
                          </w:rPr>
                        </w:pPr>
                      </w:p>
                      <w:p>
                        <w:pPr>
                          <w:pStyle w:val="9"/>
                          <w:rPr>
                            <w:sz w:val="22"/>
                          </w:rPr>
                        </w:pPr>
                      </w:p>
                      <w:p>
                        <w:pPr>
                          <w:pStyle w:val="9"/>
                          <w:rPr>
                            <w:sz w:val="22"/>
                          </w:rPr>
                        </w:pPr>
                      </w:p>
                      <w:p>
                        <w:pPr>
                          <w:pStyle w:val="9"/>
                          <w:rPr>
                            <w:sz w:val="22"/>
                          </w:rPr>
                        </w:pPr>
                      </w:p>
                      <w:p>
                        <w:pPr>
                          <w:pStyle w:val="9"/>
                          <w:rPr>
                            <w:sz w:val="22"/>
                          </w:rPr>
                        </w:pPr>
                      </w:p>
                      <w:p>
                        <w:pPr>
                          <w:pStyle w:val="9"/>
                          <w:spacing w:before="10"/>
                          <w:rPr>
                            <w:sz w:val="22"/>
                          </w:rPr>
                        </w:pPr>
                      </w:p>
                      <w:p>
                        <w:pPr>
                          <w:pStyle w:val="9"/>
                          <w:ind w:left="158" w:right="139"/>
                          <w:jc w:val="center"/>
                          <w:rPr>
                            <w:sz w:val="21"/>
                          </w:rPr>
                        </w:pPr>
                        <w:r>
                          <w:rPr>
                            <w:sz w:val="21"/>
                          </w:rPr>
                          <w:t>服装缝纫工</w:t>
                        </w:r>
                        <w:r>
                          <w:rPr>
                            <w:rFonts w:ascii="Times New Roman" w:eastAsia="Times New Roman"/>
                            <w:sz w:val="21"/>
                          </w:rPr>
                          <w:t>-</w:t>
                        </w:r>
                        <w:r>
                          <w:rPr>
                            <w:sz w:val="21"/>
                          </w:rPr>
                          <w:t>中级专业资格证书</w:t>
                        </w:r>
                      </w:p>
                    </w:tc>
                    <w:tc>
                      <w:tcPr>
                        <w:tcW w:w="5255" w:type="dxa"/>
                        <w:tcBorders>
                          <w:top w:val="single" w:color="000000" w:sz="4" w:space="0"/>
                          <w:left w:val="single" w:color="000000" w:sz="4" w:space="0"/>
                          <w:bottom w:val="single" w:color="000000" w:sz="4" w:space="0"/>
                        </w:tcBorders>
                      </w:tcPr>
                      <w:p>
                        <w:pPr>
                          <w:pStyle w:val="9"/>
                          <w:spacing w:before="46" w:line="285" w:lineRule="auto"/>
                          <w:ind w:left="61" w:right="3286"/>
                          <w:rPr>
                            <w:sz w:val="21"/>
                          </w:rPr>
                        </w:pPr>
                        <w:r>
                          <w:rPr>
                            <w:sz w:val="21"/>
                          </w:rPr>
                          <w:t>服装款式平面图技法服装款式设计</w:t>
                        </w:r>
                      </w:p>
                      <w:p>
                        <w:pPr>
                          <w:pStyle w:val="9"/>
                          <w:spacing w:line="285" w:lineRule="auto"/>
                          <w:ind w:left="61" w:right="3706"/>
                          <w:rPr>
                            <w:sz w:val="21"/>
                          </w:rPr>
                        </w:pPr>
                        <w:r>
                          <w:rPr>
                            <w:spacing w:val="-3"/>
                            <w:sz w:val="21"/>
                          </w:rPr>
                          <w:t>服装材料后处理</w:t>
                        </w:r>
                        <w:r>
                          <w:rPr>
                            <w:sz w:val="21"/>
                          </w:rPr>
                          <w:t>服装平面制板 服装制作基础 服装纸样设计 创意纸样设计 服装工艺</w:t>
                        </w:r>
                      </w:p>
                      <w:p>
                        <w:pPr>
                          <w:pStyle w:val="9"/>
                          <w:spacing w:line="268" w:lineRule="exact"/>
                          <w:ind w:left="61"/>
                          <w:rPr>
                            <w:rFonts w:ascii="Times New Roman" w:eastAsia="Times New Roman"/>
                            <w:sz w:val="21"/>
                          </w:rPr>
                        </w:pPr>
                        <w:r>
                          <w:rPr>
                            <w:spacing w:val="-18"/>
                            <w:sz w:val="21"/>
                          </w:rPr>
                          <w:t xml:space="preserve">服装 </w:t>
                        </w:r>
                        <w:r>
                          <w:rPr>
                            <w:rFonts w:ascii="Times New Roman" w:eastAsia="Times New Roman"/>
                            <w:sz w:val="21"/>
                          </w:rPr>
                          <w:t>CAD</w:t>
                        </w:r>
                      </w:p>
                      <w:p>
                        <w:pPr>
                          <w:pStyle w:val="9"/>
                          <w:spacing w:before="51"/>
                          <w:ind w:left="61"/>
                          <w:rPr>
                            <w:sz w:val="21"/>
                          </w:rPr>
                        </w:pPr>
                        <w:r>
                          <w:rPr>
                            <w:sz w:val="21"/>
                          </w:rPr>
                          <w:t>电脑绘图技法</w:t>
                        </w:r>
                      </w:p>
                      <w:p>
                        <w:pPr>
                          <w:pStyle w:val="9"/>
                          <w:spacing w:before="106"/>
                          <w:ind w:left="61"/>
                          <w:rPr>
                            <w:sz w:val="21"/>
                          </w:rPr>
                        </w:pPr>
                        <w:r>
                          <w:rPr>
                            <w:sz w:val="21"/>
                          </w:rPr>
                          <w:t>服装色彩学</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432" w:hRule="atLeast"/>
                    </w:trPr>
                    <w:tc>
                      <w:tcPr>
                        <w:tcW w:w="956" w:type="dxa"/>
                        <w:tcBorders>
                          <w:top w:val="single" w:color="000000" w:sz="4" w:space="0"/>
                          <w:right w:val="single" w:color="000000" w:sz="4" w:space="0"/>
                        </w:tcBorders>
                      </w:tcPr>
                      <w:p>
                        <w:pPr>
                          <w:pStyle w:val="9"/>
                          <w:rPr>
                            <w:sz w:val="22"/>
                          </w:rPr>
                        </w:pPr>
                      </w:p>
                      <w:p>
                        <w:pPr>
                          <w:pStyle w:val="9"/>
                          <w:spacing w:before="7"/>
                          <w:rPr>
                            <w:sz w:val="24"/>
                          </w:rPr>
                        </w:pPr>
                      </w:p>
                      <w:p>
                        <w:pPr>
                          <w:pStyle w:val="9"/>
                          <w:spacing w:before="1"/>
                          <w:ind w:left="16"/>
                          <w:jc w:val="center"/>
                          <w:rPr>
                            <w:rFonts w:ascii="Times New Roman"/>
                            <w:sz w:val="21"/>
                          </w:rPr>
                        </w:pPr>
                        <w:r>
                          <w:rPr>
                            <w:rFonts w:ascii="Times New Roman"/>
                            <w:sz w:val="21"/>
                          </w:rPr>
                          <w:t>2</w:t>
                        </w:r>
                      </w:p>
                    </w:tc>
                    <w:tc>
                      <w:tcPr>
                        <w:tcW w:w="3147" w:type="dxa"/>
                        <w:tcBorders>
                          <w:top w:val="single" w:color="000000" w:sz="4" w:space="0"/>
                          <w:left w:val="single" w:color="000000" w:sz="4" w:space="0"/>
                          <w:right w:val="single" w:color="000000" w:sz="4" w:space="0"/>
                        </w:tcBorders>
                      </w:tcPr>
                      <w:p>
                        <w:pPr>
                          <w:pStyle w:val="9"/>
                          <w:rPr>
                            <w:sz w:val="22"/>
                          </w:rPr>
                        </w:pPr>
                      </w:p>
                      <w:p>
                        <w:pPr>
                          <w:pStyle w:val="9"/>
                          <w:spacing w:before="6"/>
                          <w:rPr>
                            <w:sz w:val="23"/>
                          </w:rPr>
                        </w:pPr>
                      </w:p>
                      <w:p>
                        <w:pPr>
                          <w:pStyle w:val="9"/>
                          <w:spacing w:before="1"/>
                          <w:ind w:left="158" w:right="139"/>
                          <w:jc w:val="center"/>
                          <w:rPr>
                            <w:sz w:val="21"/>
                          </w:rPr>
                        </w:pPr>
                        <w:r>
                          <w:rPr>
                            <w:sz w:val="21"/>
                          </w:rPr>
                          <w:t>服装缝纫工</w:t>
                        </w:r>
                        <w:r>
                          <w:rPr>
                            <w:rFonts w:ascii="Times New Roman" w:eastAsia="Times New Roman"/>
                            <w:sz w:val="21"/>
                          </w:rPr>
                          <w:t>-</w:t>
                        </w:r>
                        <w:r>
                          <w:rPr>
                            <w:sz w:val="21"/>
                          </w:rPr>
                          <w:t>中级专业资格证书</w:t>
                        </w:r>
                      </w:p>
                    </w:tc>
                    <w:tc>
                      <w:tcPr>
                        <w:tcW w:w="5255" w:type="dxa"/>
                        <w:tcBorders>
                          <w:top w:val="single" w:color="000000" w:sz="4" w:space="0"/>
                          <w:left w:val="single" w:color="000000" w:sz="4" w:space="0"/>
                        </w:tcBorders>
                      </w:tcPr>
                      <w:p>
                        <w:pPr>
                          <w:pStyle w:val="9"/>
                          <w:spacing w:before="46" w:line="285" w:lineRule="auto"/>
                          <w:ind w:left="61" w:right="3916"/>
                          <w:jc w:val="both"/>
                          <w:rPr>
                            <w:sz w:val="21"/>
                          </w:rPr>
                        </w:pPr>
                        <w:r>
                          <w:rPr>
                            <w:sz w:val="21"/>
                          </w:rPr>
                          <w:t>服装平面制板服装制作基础服装纸样设计</w:t>
                        </w:r>
                      </w:p>
                      <w:p>
                        <w:pPr>
                          <w:pStyle w:val="9"/>
                          <w:spacing w:before="57"/>
                          <w:ind w:left="61"/>
                          <w:rPr>
                            <w:sz w:val="21"/>
                          </w:rPr>
                        </w:pPr>
                        <w:r>
                          <w:rPr>
                            <w:sz w:val="21"/>
                          </w:rPr>
                          <w:t>服装工艺</w:t>
                        </w:r>
                      </w:p>
                    </w:tc>
                  </w:tr>
                </w:tbl>
                <w:p>
                  <w:pPr>
                    <w:pStyle w:val="4"/>
                    <w:ind w:left="0"/>
                  </w:pPr>
                </w:p>
              </w:txbxContent>
            </v:textbox>
          </v:shape>
        </w:pict>
      </w:r>
      <w:r>
        <w:t xml:space="preserve">建议学生可以取得以上职业证书中的 </w:t>
      </w:r>
      <w:r>
        <w:rPr>
          <w:rFonts w:ascii="Times New Roman" w:eastAsia="Times New Roman"/>
        </w:rPr>
        <w:t xml:space="preserve">1 </w:t>
      </w:r>
      <w:r>
        <w:t>项，专业相关的职业资格证书与专业课程的对应关系如下表。</w:t>
      </w:r>
    </w:p>
    <w:p>
      <w:pPr>
        <w:pStyle w:val="4"/>
        <w:ind w:left="0"/>
      </w:pPr>
    </w:p>
    <w:p>
      <w:pPr>
        <w:pStyle w:val="4"/>
        <w:ind w:left="0"/>
      </w:pPr>
    </w:p>
    <w:p>
      <w:pPr>
        <w:pStyle w:val="4"/>
        <w:ind w:left="0"/>
      </w:pPr>
    </w:p>
    <w:p>
      <w:pPr>
        <w:pStyle w:val="4"/>
        <w:ind w:left="0"/>
      </w:pPr>
    </w:p>
    <w:p>
      <w:pPr>
        <w:pStyle w:val="4"/>
        <w:ind w:left="0"/>
      </w:pPr>
    </w:p>
    <w:p>
      <w:pPr>
        <w:pStyle w:val="4"/>
        <w:ind w:left="0"/>
      </w:pPr>
    </w:p>
    <w:p>
      <w:pPr>
        <w:pStyle w:val="4"/>
        <w:ind w:left="0"/>
      </w:pPr>
    </w:p>
    <w:p>
      <w:pPr>
        <w:pStyle w:val="4"/>
        <w:ind w:left="0"/>
      </w:pPr>
    </w:p>
    <w:p>
      <w:pPr>
        <w:pStyle w:val="4"/>
        <w:ind w:left="0"/>
      </w:pPr>
    </w:p>
    <w:p>
      <w:pPr>
        <w:pStyle w:val="4"/>
        <w:ind w:left="0"/>
      </w:pPr>
    </w:p>
    <w:p>
      <w:pPr>
        <w:pStyle w:val="4"/>
        <w:ind w:left="0"/>
      </w:pPr>
    </w:p>
    <w:p>
      <w:pPr>
        <w:pStyle w:val="4"/>
        <w:ind w:left="0"/>
      </w:pPr>
    </w:p>
    <w:p>
      <w:pPr>
        <w:pStyle w:val="4"/>
        <w:ind w:left="0"/>
      </w:pPr>
    </w:p>
    <w:p>
      <w:pPr>
        <w:pStyle w:val="4"/>
        <w:ind w:left="0"/>
      </w:pPr>
    </w:p>
    <w:p>
      <w:pPr>
        <w:pStyle w:val="4"/>
        <w:ind w:left="0"/>
      </w:pPr>
    </w:p>
    <w:p>
      <w:pPr>
        <w:pStyle w:val="4"/>
        <w:ind w:left="0"/>
      </w:pPr>
    </w:p>
    <w:p>
      <w:pPr>
        <w:pStyle w:val="4"/>
        <w:ind w:left="0"/>
      </w:pPr>
    </w:p>
    <w:p>
      <w:pPr>
        <w:pStyle w:val="4"/>
        <w:spacing w:before="10"/>
        <w:ind w:left="0"/>
        <w:rPr>
          <w:sz w:val="31"/>
        </w:rPr>
      </w:pPr>
    </w:p>
    <w:p>
      <w:pPr>
        <w:pStyle w:val="4"/>
        <w:rPr>
          <w:rFonts w:hint="eastAsia" w:ascii="黑体" w:eastAsia="黑体"/>
        </w:rPr>
      </w:pPr>
      <w:r>
        <w:rPr>
          <w:rFonts w:hint="eastAsia" w:ascii="黑体" w:eastAsia="黑体"/>
        </w:rPr>
        <w:t>七、教学进程总体安排</w:t>
      </w:r>
    </w:p>
    <w:p>
      <w:pPr>
        <w:pStyle w:val="4"/>
        <w:spacing w:before="165"/>
      </w:pPr>
      <w:r>
        <w:t>（一）教育教学活动按周时间分配表（附表一）</w:t>
      </w:r>
    </w:p>
    <w:p>
      <w:pPr>
        <w:pStyle w:val="4"/>
        <w:spacing w:before="166"/>
      </w:pPr>
      <w:r>
        <w:t>（二）公共基础课程、专业课程模块教学进程表（附表二）</w:t>
      </w:r>
    </w:p>
    <w:p>
      <w:pPr>
        <w:pStyle w:val="4"/>
        <w:spacing w:before="164"/>
      </w:pPr>
      <w:r>
        <w:t>（三）实践模块教学进程表（附表三）</w:t>
      </w:r>
    </w:p>
    <w:p>
      <w:pPr>
        <w:pStyle w:val="4"/>
        <w:spacing w:before="165"/>
      </w:pPr>
      <w:r>
        <w:t>（四）专业课时、学分统计表（附表四）</w:t>
      </w:r>
    </w:p>
    <w:p>
      <w:pPr>
        <w:pStyle w:val="4"/>
        <w:spacing w:before="165"/>
        <w:rPr>
          <w:rFonts w:hint="eastAsia" w:ascii="黑体" w:eastAsia="黑体"/>
        </w:rPr>
      </w:pPr>
      <w:r>
        <w:rPr>
          <w:rFonts w:hint="eastAsia" w:ascii="黑体" w:eastAsia="黑体"/>
        </w:rPr>
        <w:t>八、实施保障</w:t>
      </w:r>
    </w:p>
    <w:p>
      <w:pPr>
        <w:pStyle w:val="4"/>
        <w:spacing w:before="166"/>
      </w:pPr>
      <w:r>
        <w:t>（一）师资队伍</w:t>
      </w:r>
    </w:p>
    <w:p>
      <w:pPr>
        <w:pStyle w:val="4"/>
        <w:spacing w:before="164"/>
      </w:pPr>
      <w:r>
        <w:rPr>
          <w:spacing w:val="-6"/>
        </w:rPr>
        <w:t xml:space="preserve">服装设计专业专任教师 </w:t>
      </w:r>
      <w:r>
        <w:rPr>
          <w:rFonts w:ascii="Times New Roman" w:eastAsia="Times New Roman"/>
        </w:rPr>
        <w:t>4</w:t>
      </w:r>
      <w:r>
        <w:rPr>
          <w:rFonts w:ascii="Times New Roman" w:eastAsia="Times New Roman"/>
          <w:spacing w:val="-1"/>
        </w:rPr>
        <w:t xml:space="preserve"> </w:t>
      </w:r>
      <w:r>
        <w:rPr>
          <w:spacing w:val="-9"/>
        </w:rPr>
        <w:t xml:space="preserve">人，兼职教师 </w:t>
      </w:r>
      <w:r>
        <w:rPr>
          <w:rFonts w:ascii="Times New Roman" w:eastAsia="Times New Roman"/>
        </w:rPr>
        <w:t>3</w:t>
      </w:r>
      <w:r>
        <w:rPr>
          <w:rFonts w:ascii="Times New Roman" w:eastAsia="Times New Roman"/>
          <w:spacing w:val="-1"/>
        </w:rPr>
        <w:t xml:space="preserve"> </w:t>
      </w:r>
      <w:r>
        <w:rPr>
          <w:spacing w:val="-6"/>
        </w:rPr>
        <w:t xml:space="preserve">人。专任教师中副教授 </w:t>
      </w:r>
      <w:r>
        <w:rPr>
          <w:rFonts w:ascii="Times New Roman" w:eastAsia="Times New Roman"/>
        </w:rPr>
        <w:t>1</w:t>
      </w:r>
      <w:r>
        <w:rPr>
          <w:rFonts w:ascii="Times New Roman" w:eastAsia="Times New Roman"/>
          <w:spacing w:val="-1"/>
        </w:rPr>
        <w:t xml:space="preserve"> </w:t>
      </w:r>
      <w:r>
        <w:rPr>
          <w:spacing w:val="-13"/>
        </w:rPr>
        <w:t xml:space="preserve">人、讲师 </w:t>
      </w:r>
      <w:r>
        <w:rPr>
          <w:rFonts w:ascii="Times New Roman" w:eastAsia="Times New Roman"/>
        </w:rPr>
        <w:t>2</w:t>
      </w:r>
      <w:r>
        <w:rPr>
          <w:rFonts w:ascii="Times New Roman" w:eastAsia="Times New Roman"/>
          <w:spacing w:val="-1"/>
        </w:rPr>
        <w:t xml:space="preserve"> </w:t>
      </w:r>
      <w:r>
        <w:t>人；专</w:t>
      </w:r>
    </w:p>
    <w:p>
      <w:pPr>
        <w:pStyle w:val="4"/>
        <w:spacing w:before="165"/>
        <w:ind w:left="115"/>
        <w:jc w:val="both"/>
      </w:pPr>
      <w:r>
        <w:rPr>
          <w:spacing w:val="-6"/>
        </w:rPr>
        <w:t xml:space="preserve">任教师中专业带头人 </w:t>
      </w:r>
      <w:r>
        <w:rPr>
          <w:rFonts w:ascii="Times New Roman" w:eastAsia="Times New Roman"/>
        </w:rPr>
        <w:t xml:space="preserve">1 </w:t>
      </w:r>
      <w:r>
        <w:rPr>
          <w:spacing w:val="-9"/>
        </w:rPr>
        <w:t xml:space="preserve">人，双师素质教师 </w:t>
      </w:r>
      <w:r>
        <w:rPr>
          <w:rFonts w:ascii="Times New Roman" w:eastAsia="Times New Roman"/>
        </w:rPr>
        <w:t xml:space="preserve">2 </w:t>
      </w:r>
      <w:r>
        <w:rPr>
          <w:spacing w:val="-6"/>
        </w:rPr>
        <w:t xml:space="preserve">人；承担专业核心课的兼职教师 </w:t>
      </w:r>
      <w:r>
        <w:rPr>
          <w:rFonts w:ascii="Times New Roman" w:eastAsia="Times New Roman"/>
        </w:rPr>
        <w:t xml:space="preserve">2 </w:t>
      </w:r>
      <w:r>
        <w:rPr>
          <w:spacing w:val="-2"/>
        </w:rPr>
        <w:t>人，教学时</w:t>
      </w:r>
    </w:p>
    <w:p>
      <w:pPr>
        <w:pStyle w:val="4"/>
        <w:spacing w:before="165" w:line="369" w:lineRule="auto"/>
        <w:ind w:left="115" w:right="233"/>
        <w:jc w:val="both"/>
      </w:pPr>
      <w:r>
        <w:rPr>
          <w:spacing w:val="-21"/>
        </w:rPr>
        <w:t xml:space="preserve">数为 </w:t>
      </w:r>
      <w:r>
        <w:rPr>
          <w:rFonts w:ascii="Times New Roman" w:hAnsi="Times New Roman" w:eastAsia="Times New Roman"/>
        </w:rPr>
        <w:t xml:space="preserve">132 </w:t>
      </w:r>
      <w:r>
        <w:rPr>
          <w:spacing w:val="-3"/>
        </w:rPr>
        <w:t>学时。经过多年的教学实践，该教学团队已逐渐成长为一支适应高职教育特点和</w:t>
      </w:r>
      <w:r>
        <w:rPr>
          <w:spacing w:val="-1"/>
        </w:rPr>
        <w:t>要求，教学水平高、实践能力强、结构合理、富有团结协作和改革创新精神的专兼结合的</w:t>
      </w:r>
      <w:r>
        <w:rPr>
          <w:rFonts w:ascii="Times New Roman" w:hAnsi="Times New Roman" w:eastAsia="Times New Roman"/>
        </w:rPr>
        <w:t>“</w:t>
      </w:r>
      <w:r>
        <w:t>双师型</w:t>
      </w:r>
      <w:r>
        <w:rPr>
          <w:rFonts w:ascii="Times New Roman" w:hAnsi="Times New Roman" w:eastAsia="Times New Roman"/>
        </w:rPr>
        <w:t>”</w:t>
      </w:r>
      <w:r>
        <w:t>教学团队。参与人才培养方案设计的行业</w:t>
      </w:r>
      <w:r>
        <w:rPr>
          <w:rFonts w:ascii="Times New Roman" w:hAnsi="Times New Roman" w:eastAsia="Times New Roman"/>
        </w:rPr>
        <w:t>/</w:t>
      </w:r>
      <w:r>
        <w:t>企业代表如下表。</w:t>
      </w:r>
    </w:p>
    <w:p>
      <w:pPr>
        <w:spacing w:after="0" w:line="369" w:lineRule="auto"/>
        <w:jc w:val="both"/>
        <w:sectPr>
          <w:footerReference r:id="rId13" w:type="default"/>
          <w:footerReference r:id="rId14" w:type="even"/>
          <w:pgSz w:w="11910" w:h="16840"/>
          <w:pgMar w:top="1460" w:right="1040" w:bottom="1280" w:left="1160" w:header="988" w:footer="1096" w:gutter="0"/>
          <w:cols w:space="720" w:num="1"/>
        </w:sectPr>
      </w:pPr>
    </w:p>
    <w:tbl>
      <w:tblPr>
        <w:tblStyle w:val="5"/>
        <w:tblW w:w="0" w:type="auto"/>
        <w:tblInd w:w="124"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953"/>
        <w:gridCol w:w="2729"/>
        <w:gridCol w:w="1423"/>
        <w:gridCol w:w="425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7" w:hRule="atLeast"/>
        </w:trPr>
        <w:tc>
          <w:tcPr>
            <w:tcW w:w="953" w:type="dxa"/>
            <w:tcBorders>
              <w:bottom w:val="single" w:color="000000" w:sz="4" w:space="0"/>
              <w:right w:val="single" w:color="000000" w:sz="4" w:space="0"/>
            </w:tcBorders>
          </w:tcPr>
          <w:p>
            <w:pPr>
              <w:pStyle w:val="9"/>
              <w:spacing w:before="64"/>
              <w:ind w:left="246" w:right="232"/>
              <w:jc w:val="center"/>
              <w:rPr>
                <w:sz w:val="21"/>
              </w:rPr>
            </w:pPr>
            <w:r>
              <w:rPr>
                <w:sz w:val="21"/>
              </w:rPr>
              <w:t>序号</w:t>
            </w:r>
          </w:p>
        </w:tc>
        <w:tc>
          <w:tcPr>
            <w:tcW w:w="2729" w:type="dxa"/>
            <w:tcBorders>
              <w:left w:val="single" w:color="000000" w:sz="4" w:space="0"/>
              <w:bottom w:val="single" w:color="000000" w:sz="4" w:space="0"/>
              <w:right w:val="single" w:color="000000" w:sz="4" w:space="0"/>
            </w:tcBorders>
          </w:tcPr>
          <w:p>
            <w:pPr>
              <w:pStyle w:val="9"/>
              <w:spacing w:before="64"/>
              <w:ind w:left="88" w:right="70"/>
              <w:jc w:val="center"/>
              <w:rPr>
                <w:sz w:val="21"/>
              </w:rPr>
            </w:pPr>
            <w:r>
              <w:rPr>
                <w:sz w:val="21"/>
              </w:rPr>
              <w:t>行业</w:t>
            </w:r>
            <w:r>
              <w:rPr>
                <w:rFonts w:ascii="Times New Roman" w:eastAsia="Times New Roman"/>
                <w:sz w:val="21"/>
              </w:rPr>
              <w:t>/</w:t>
            </w:r>
            <w:r>
              <w:rPr>
                <w:sz w:val="21"/>
              </w:rPr>
              <w:t>企业名称</w:t>
            </w:r>
          </w:p>
        </w:tc>
        <w:tc>
          <w:tcPr>
            <w:tcW w:w="1423" w:type="dxa"/>
            <w:tcBorders>
              <w:left w:val="single" w:color="000000" w:sz="4" w:space="0"/>
              <w:bottom w:val="single" w:color="000000" w:sz="4" w:space="0"/>
              <w:right w:val="single" w:color="000000" w:sz="4" w:space="0"/>
            </w:tcBorders>
          </w:tcPr>
          <w:p>
            <w:pPr>
              <w:pStyle w:val="9"/>
              <w:spacing w:before="64"/>
              <w:ind w:left="276" w:right="256"/>
              <w:jc w:val="center"/>
              <w:rPr>
                <w:sz w:val="21"/>
              </w:rPr>
            </w:pPr>
            <w:r>
              <w:rPr>
                <w:sz w:val="21"/>
              </w:rPr>
              <w:t>专家姓名</w:t>
            </w:r>
          </w:p>
        </w:tc>
        <w:tc>
          <w:tcPr>
            <w:tcW w:w="4252" w:type="dxa"/>
            <w:tcBorders>
              <w:left w:val="single" w:color="000000" w:sz="4" w:space="0"/>
              <w:bottom w:val="single" w:color="000000" w:sz="4" w:space="0"/>
            </w:tcBorders>
          </w:tcPr>
          <w:p>
            <w:pPr>
              <w:pStyle w:val="9"/>
              <w:spacing w:before="64"/>
              <w:ind w:left="1394"/>
              <w:rPr>
                <w:sz w:val="21"/>
              </w:rPr>
            </w:pPr>
            <w:r>
              <w:rPr>
                <w:sz w:val="21"/>
              </w:rPr>
              <w:t>提供的相关信息</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6" w:hRule="atLeast"/>
        </w:trPr>
        <w:tc>
          <w:tcPr>
            <w:tcW w:w="953" w:type="dxa"/>
            <w:tcBorders>
              <w:top w:val="single" w:color="000000" w:sz="4" w:space="0"/>
              <w:bottom w:val="single" w:color="000000" w:sz="4" w:space="0"/>
              <w:right w:val="single" w:color="000000" w:sz="4" w:space="0"/>
            </w:tcBorders>
          </w:tcPr>
          <w:p>
            <w:pPr>
              <w:pStyle w:val="9"/>
              <w:spacing w:before="77"/>
              <w:ind w:left="14"/>
              <w:jc w:val="center"/>
              <w:rPr>
                <w:rFonts w:ascii="Times New Roman"/>
                <w:sz w:val="21"/>
              </w:rPr>
            </w:pPr>
            <w:r>
              <w:rPr>
                <w:rFonts w:ascii="Times New Roman"/>
                <w:sz w:val="21"/>
              </w:rPr>
              <w:t>1</w:t>
            </w:r>
          </w:p>
        </w:tc>
        <w:tc>
          <w:tcPr>
            <w:tcW w:w="2729" w:type="dxa"/>
            <w:tcBorders>
              <w:top w:val="single" w:color="000000" w:sz="4" w:space="0"/>
              <w:left w:val="single" w:color="000000" w:sz="4" w:space="0"/>
              <w:bottom w:val="single" w:color="000000" w:sz="4" w:space="0"/>
              <w:right w:val="single" w:color="000000" w:sz="4" w:space="0"/>
            </w:tcBorders>
          </w:tcPr>
          <w:p>
            <w:pPr>
              <w:pStyle w:val="9"/>
              <w:spacing w:before="63"/>
              <w:ind w:left="88" w:right="70"/>
              <w:jc w:val="center"/>
              <w:rPr>
                <w:sz w:val="21"/>
              </w:rPr>
            </w:pPr>
            <w:r>
              <w:rPr>
                <w:sz w:val="21"/>
              </w:rPr>
              <w:t>重庆圣哲希服饰有限公司</w:t>
            </w:r>
          </w:p>
        </w:tc>
        <w:tc>
          <w:tcPr>
            <w:tcW w:w="1423" w:type="dxa"/>
            <w:tcBorders>
              <w:top w:val="single" w:color="000000" w:sz="4" w:space="0"/>
              <w:left w:val="single" w:color="000000" w:sz="4" w:space="0"/>
              <w:bottom w:val="single" w:color="000000" w:sz="4" w:space="0"/>
              <w:right w:val="single" w:color="000000" w:sz="4" w:space="0"/>
            </w:tcBorders>
          </w:tcPr>
          <w:p>
            <w:pPr>
              <w:pStyle w:val="9"/>
              <w:spacing w:before="63"/>
              <w:ind w:left="276" w:right="255"/>
              <w:jc w:val="center"/>
              <w:rPr>
                <w:sz w:val="21"/>
              </w:rPr>
            </w:pPr>
            <w:r>
              <w:rPr>
                <w:sz w:val="21"/>
              </w:rPr>
              <w:t>莫永友</w:t>
            </w:r>
          </w:p>
        </w:tc>
        <w:tc>
          <w:tcPr>
            <w:tcW w:w="4252" w:type="dxa"/>
            <w:tcBorders>
              <w:top w:val="single" w:color="000000" w:sz="4" w:space="0"/>
              <w:left w:val="single" w:color="000000" w:sz="4" w:space="0"/>
              <w:bottom w:val="single" w:color="000000" w:sz="4" w:space="0"/>
            </w:tcBorders>
          </w:tcPr>
          <w:p>
            <w:pPr>
              <w:pStyle w:val="9"/>
              <w:spacing w:before="63"/>
              <w:ind w:left="61"/>
              <w:rPr>
                <w:sz w:val="21"/>
              </w:rPr>
            </w:pPr>
            <w:r>
              <w:rPr>
                <w:spacing w:val="-7"/>
                <w:sz w:val="21"/>
              </w:rPr>
              <w:t>提供职业装制版实习，工艺师实习等就业岗位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7" w:hRule="atLeast"/>
        </w:trPr>
        <w:tc>
          <w:tcPr>
            <w:tcW w:w="953" w:type="dxa"/>
            <w:tcBorders>
              <w:top w:val="single" w:color="000000" w:sz="4" w:space="0"/>
              <w:bottom w:val="single" w:color="000000" w:sz="4" w:space="0"/>
              <w:right w:val="single" w:color="000000" w:sz="4" w:space="0"/>
            </w:tcBorders>
          </w:tcPr>
          <w:p>
            <w:pPr>
              <w:pStyle w:val="9"/>
              <w:spacing w:before="78"/>
              <w:ind w:left="14"/>
              <w:jc w:val="center"/>
              <w:rPr>
                <w:rFonts w:ascii="Times New Roman"/>
                <w:sz w:val="21"/>
              </w:rPr>
            </w:pPr>
            <w:r>
              <w:rPr>
                <w:rFonts w:ascii="Times New Roman"/>
                <w:sz w:val="21"/>
              </w:rPr>
              <w:t>2</w:t>
            </w:r>
          </w:p>
        </w:tc>
        <w:tc>
          <w:tcPr>
            <w:tcW w:w="2729" w:type="dxa"/>
            <w:tcBorders>
              <w:top w:val="single" w:color="000000" w:sz="4" w:space="0"/>
              <w:left w:val="single" w:color="000000" w:sz="4" w:space="0"/>
              <w:bottom w:val="single" w:color="000000" w:sz="4" w:space="0"/>
              <w:right w:val="single" w:color="000000" w:sz="4" w:space="0"/>
            </w:tcBorders>
          </w:tcPr>
          <w:p>
            <w:pPr>
              <w:pStyle w:val="9"/>
              <w:spacing w:before="64"/>
              <w:ind w:left="88" w:right="70"/>
              <w:jc w:val="center"/>
              <w:rPr>
                <w:sz w:val="21"/>
              </w:rPr>
            </w:pPr>
            <w:r>
              <w:rPr>
                <w:sz w:val="21"/>
              </w:rPr>
              <w:t>重庆纺织服装联合会</w:t>
            </w:r>
          </w:p>
        </w:tc>
        <w:tc>
          <w:tcPr>
            <w:tcW w:w="1423" w:type="dxa"/>
            <w:tcBorders>
              <w:top w:val="single" w:color="000000" w:sz="4" w:space="0"/>
              <w:left w:val="single" w:color="000000" w:sz="4" w:space="0"/>
              <w:bottom w:val="single" w:color="000000" w:sz="4" w:space="0"/>
              <w:right w:val="single" w:color="000000" w:sz="4" w:space="0"/>
            </w:tcBorders>
          </w:tcPr>
          <w:p>
            <w:pPr>
              <w:pStyle w:val="9"/>
              <w:spacing w:before="64"/>
              <w:ind w:left="276" w:right="255"/>
              <w:jc w:val="center"/>
              <w:rPr>
                <w:sz w:val="21"/>
              </w:rPr>
            </w:pPr>
            <w:r>
              <w:rPr>
                <w:sz w:val="21"/>
              </w:rPr>
              <w:t>陈尚福</w:t>
            </w:r>
          </w:p>
        </w:tc>
        <w:tc>
          <w:tcPr>
            <w:tcW w:w="4252" w:type="dxa"/>
            <w:tcBorders>
              <w:top w:val="single" w:color="000000" w:sz="4" w:space="0"/>
              <w:left w:val="single" w:color="000000" w:sz="4" w:space="0"/>
              <w:bottom w:val="single" w:color="000000" w:sz="4" w:space="0"/>
            </w:tcBorders>
          </w:tcPr>
          <w:p>
            <w:pPr>
              <w:pStyle w:val="9"/>
              <w:spacing w:before="64"/>
              <w:ind w:left="61"/>
              <w:rPr>
                <w:sz w:val="21"/>
              </w:rPr>
            </w:pPr>
            <w:r>
              <w:rPr>
                <w:sz w:val="21"/>
              </w:rPr>
              <w:t>组织与协作西南地区资源</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6" w:hRule="atLeast"/>
        </w:trPr>
        <w:tc>
          <w:tcPr>
            <w:tcW w:w="953" w:type="dxa"/>
            <w:tcBorders>
              <w:top w:val="single" w:color="000000" w:sz="4" w:space="0"/>
              <w:bottom w:val="single" w:color="000000" w:sz="4" w:space="0"/>
              <w:right w:val="single" w:color="000000" w:sz="4" w:space="0"/>
            </w:tcBorders>
          </w:tcPr>
          <w:p>
            <w:pPr>
              <w:pStyle w:val="9"/>
              <w:spacing w:before="78"/>
              <w:ind w:left="14"/>
              <w:jc w:val="center"/>
              <w:rPr>
                <w:rFonts w:ascii="Times New Roman"/>
                <w:sz w:val="21"/>
              </w:rPr>
            </w:pPr>
            <w:r>
              <w:rPr>
                <w:rFonts w:ascii="Times New Roman"/>
                <w:sz w:val="21"/>
              </w:rPr>
              <w:t>3</w:t>
            </w:r>
          </w:p>
        </w:tc>
        <w:tc>
          <w:tcPr>
            <w:tcW w:w="2729" w:type="dxa"/>
            <w:tcBorders>
              <w:top w:val="single" w:color="000000" w:sz="4" w:space="0"/>
              <w:left w:val="single" w:color="000000" w:sz="4" w:space="0"/>
              <w:bottom w:val="single" w:color="000000" w:sz="4" w:space="0"/>
              <w:right w:val="single" w:color="000000" w:sz="4" w:space="0"/>
            </w:tcBorders>
          </w:tcPr>
          <w:p>
            <w:pPr>
              <w:pStyle w:val="9"/>
              <w:spacing w:before="64"/>
              <w:ind w:left="88" w:right="71"/>
              <w:jc w:val="center"/>
              <w:rPr>
                <w:sz w:val="21"/>
              </w:rPr>
            </w:pPr>
            <w:r>
              <w:rPr>
                <w:sz w:val="21"/>
              </w:rPr>
              <w:t>重庆段记服饰有限公司</w:t>
            </w:r>
          </w:p>
        </w:tc>
        <w:tc>
          <w:tcPr>
            <w:tcW w:w="1423" w:type="dxa"/>
            <w:tcBorders>
              <w:top w:val="single" w:color="000000" w:sz="4" w:space="0"/>
              <w:left w:val="single" w:color="000000" w:sz="4" w:space="0"/>
              <w:bottom w:val="single" w:color="000000" w:sz="4" w:space="0"/>
              <w:right w:val="single" w:color="000000" w:sz="4" w:space="0"/>
            </w:tcBorders>
          </w:tcPr>
          <w:p>
            <w:pPr>
              <w:pStyle w:val="9"/>
              <w:spacing w:before="64"/>
              <w:ind w:left="276" w:right="255"/>
              <w:jc w:val="center"/>
              <w:rPr>
                <w:sz w:val="21"/>
              </w:rPr>
            </w:pPr>
            <w:r>
              <w:rPr>
                <w:sz w:val="21"/>
              </w:rPr>
              <w:t>段远宏</w:t>
            </w:r>
          </w:p>
        </w:tc>
        <w:tc>
          <w:tcPr>
            <w:tcW w:w="4252" w:type="dxa"/>
            <w:tcBorders>
              <w:top w:val="single" w:color="000000" w:sz="4" w:space="0"/>
              <w:left w:val="single" w:color="000000" w:sz="4" w:space="0"/>
              <w:bottom w:val="single" w:color="000000" w:sz="4" w:space="0"/>
            </w:tcBorders>
          </w:tcPr>
          <w:p>
            <w:pPr>
              <w:pStyle w:val="9"/>
              <w:spacing w:before="64"/>
              <w:ind w:left="61" w:right="-29"/>
              <w:rPr>
                <w:sz w:val="21"/>
              </w:rPr>
            </w:pPr>
            <w:r>
              <w:rPr>
                <w:spacing w:val="-1"/>
                <w:sz w:val="21"/>
              </w:rPr>
              <w:t>提供服装工厂版师，工艺师等实习就业岗位。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6" w:hRule="atLeast"/>
        </w:trPr>
        <w:tc>
          <w:tcPr>
            <w:tcW w:w="953" w:type="dxa"/>
            <w:tcBorders>
              <w:top w:val="single" w:color="000000" w:sz="4" w:space="0"/>
              <w:right w:val="single" w:color="000000" w:sz="4" w:space="0"/>
            </w:tcBorders>
          </w:tcPr>
          <w:p>
            <w:pPr>
              <w:pStyle w:val="9"/>
              <w:spacing w:before="78"/>
              <w:ind w:left="14"/>
              <w:jc w:val="center"/>
              <w:rPr>
                <w:rFonts w:ascii="Times New Roman"/>
                <w:sz w:val="21"/>
              </w:rPr>
            </w:pPr>
            <w:r>
              <w:rPr>
                <w:rFonts w:ascii="Times New Roman"/>
                <w:sz w:val="21"/>
              </w:rPr>
              <w:t>4</w:t>
            </w:r>
          </w:p>
        </w:tc>
        <w:tc>
          <w:tcPr>
            <w:tcW w:w="2729" w:type="dxa"/>
            <w:tcBorders>
              <w:top w:val="single" w:color="000000" w:sz="4" w:space="0"/>
              <w:left w:val="single" w:color="000000" w:sz="4" w:space="0"/>
              <w:right w:val="single" w:color="000000" w:sz="4" w:space="0"/>
            </w:tcBorders>
          </w:tcPr>
          <w:p>
            <w:pPr>
              <w:pStyle w:val="9"/>
              <w:spacing w:before="64"/>
              <w:ind w:left="88" w:right="71"/>
              <w:jc w:val="center"/>
              <w:rPr>
                <w:sz w:val="21"/>
              </w:rPr>
            </w:pPr>
            <w:r>
              <w:rPr>
                <w:sz w:val="21"/>
              </w:rPr>
              <w:t>重庆东和光智服装有限公司</w:t>
            </w:r>
          </w:p>
        </w:tc>
        <w:tc>
          <w:tcPr>
            <w:tcW w:w="1423" w:type="dxa"/>
            <w:tcBorders>
              <w:top w:val="single" w:color="000000" w:sz="4" w:space="0"/>
              <w:left w:val="single" w:color="000000" w:sz="4" w:space="0"/>
              <w:right w:val="single" w:color="000000" w:sz="4" w:space="0"/>
            </w:tcBorders>
          </w:tcPr>
          <w:p>
            <w:pPr>
              <w:pStyle w:val="9"/>
              <w:spacing w:before="64"/>
              <w:ind w:left="276" w:right="255"/>
              <w:jc w:val="center"/>
              <w:rPr>
                <w:sz w:val="21"/>
              </w:rPr>
            </w:pPr>
            <w:r>
              <w:rPr>
                <w:sz w:val="21"/>
              </w:rPr>
              <w:t>王光智</w:t>
            </w:r>
          </w:p>
        </w:tc>
        <w:tc>
          <w:tcPr>
            <w:tcW w:w="4252" w:type="dxa"/>
            <w:tcBorders>
              <w:top w:val="single" w:color="000000" w:sz="4" w:space="0"/>
              <w:left w:val="single" w:color="000000" w:sz="4" w:space="0"/>
            </w:tcBorders>
          </w:tcPr>
          <w:p>
            <w:pPr>
              <w:pStyle w:val="9"/>
              <w:spacing w:before="64"/>
              <w:ind w:left="61"/>
              <w:rPr>
                <w:sz w:val="21"/>
              </w:rPr>
            </w:pPr>
            <w:r>
              <w:rPr>
                <w:sz w:val="21"/>
              </w:rPr>
              <w:t>提供毛织技术专业实习</w:t>
            </w:r>
          </w:p>
        </w:tc>
      </w:tr>
    </w:tbl>
    <w:p>
      <w:pPr>
        <w:pStyle w:val="4"/>
        <w:spacing w:before="94"/>
      </w:pPr>
      <w:r>
        <w:t>（二）教学设施</w:t>
      </w:r>
    </w:p>
    <w:p>
      <w:pPr>
        <w:pStyle w:val="8"/>
        <w:numPr>
          <w:ilvl w:val="0"/>
          <w:numId w:val="10"/>
        </w:numPr>
        <w:tabs>
          <w:tab w:val="left" w:pos="957"/>
        </w:tabs>
        <w:spacing w:before="165" w:after="0" w:line="240" w:lineRule="auto"/>
        <w:ind w:left="957" w:right="0" w:hanging="362"/>
        <w:jc w:val="left"/>
        <w:rPr>
          <w:sz w:val="24"/>
        </w:rPr>
      </w:pPr>
      <w:r>
        <w:rPr>
          <w:sz w:val="24"/>
        </w:rPr>
        <w:t>校内实践教学场地与功能介绍</w:t>
      </w:r>
    </w:p>
    <w:p>
      <w:pPr>
        <w:pStyle w:val="4"/>
        <w:spacing w:before="5"/>
        <w:ind w:left="0"/>
        <w:rPr>
          <w:sz w:val="6"/>
        </w:rPr>
      </w:pPr>
    </w:p>
    <w:tbl>
      <w:tblPr>
        <w:tblStyle w:val="5"/>
        <w:tblW w:w="0" w:type="auto"/>
        <w:tblInd w:w="124"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953"/>
        <w:gridCol w:w="3443"/>
        <w:gridCol w:w="4111"/>
        <w:gridCol w:w="84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6" w:hRule="atLeast"/>
        </w:trPr>
        <w:tc>
          <w:tcPr>
            <w:tcW w:w="953" w:type="dxa"/>
            <w:tcBorders>
              <w:bottom w:val="single" w:color="000000" w:sz="4" w:space="0"/>
              <w:right w:val="single" w:color="000000" w:sz="4" w:space="0"/>
            </w:tcBorders>
          </w:tcPr>
          <w:p>
            <w:pPr>
              <w:pStyle w:val="9"/>
              <w:spacing w:before="64"/>
              <w:ind w:left="246" w:right="232"/>
              <w:jc w:val="center"/>
              <w:rPr>
                <w:sz w:val="21"/>
              </w:rPr>
            </w:pPr>
            <w:r>
              <w:rPr>
                <w:sz w:val="21"/>
              </w:rPr>
              <w:t>序号</w:t>
            </w:r>
          </w:p>
        </w:tc>
        <w:tc>
          <w:tcPr>
            <w:tcW w:w="3443" w:type="dxa"/>
            <w:tcBorders>
              <w:left w:val="single" w:color="000000" w:sz="4" w:space="0"/>
              <w:bottom w:val="single" w:color="000000" w:sz="4" w:space="0"/>
              <w:right w:val="single" w:color="000000" w:sz="4" w:space="0"/>
            </w:tcBorders>
          </w:tcPr>
          <w:p>
            <w:pPr>
              <w:pStyle w:val="9"/>
              <w:spacing w:before="64"/>
              <w:ind w:left="130" w:right="113"/>
              <w:jc w:val="center"/>
              <w:rPr>
                <w:sz w:val="21"/>
              </w:rPr>
            </w:pPr>
            <w:r>
              <w:rPr>
                <w:sz w:val="21"/>
              </w:rPr>
              <w:t>实验室、实训基地（中心）的名称</w:t>
            </w:r>
          </w:p>
        </w:tc>
        <w:tc>
          <w:tcPr>
            <w:tcW w:w="4111" w:type="dxa"/>
            <w:tcBorders>
              <w:left w:val="single" w:color="000000" w:sz="4" w:space="0"/>
              <w:bottom w:val="single" w:color="000000" w:sz="4" w:space="0"/>
              <w:right w:val="single" w:color="000000" w:sz="4" w:space="0"/>
            </w:tcBorders>
          </w:tcPr>
          <w:p>
            <w:pPr>
              <w:pStyle w:val="9"/>
              <w:spacing w:before="64"/>
              <w:ind w:left="270" w:right="249"/>
              <w:jc w:val="center"/>
              <w:rPr>
                <w:sz w:val="21"/>
              </w:rPr>
            </w:pPr>
            <w:r>
              <w:rPr>
                <w:sz w:val="21"/>
              </w:rPr>
              <w:t>完成的实践教学内容</w:t>
            </w:r>
          </w:p>
        </w:tc>
        <w:tc>
          <w:tcPr>
            <w:tcW w:w="849" w:type="dxa"/>
            <w:tcBorders>
              <w:left w:val="single" w:color="000000" w:sz="4" w:space="0"/>
              <w:bottom w:val="single" w:color="000000" w:sz="4" w:space="0"/>
            </w:tcBorders>
          </w:tcPr>
          <w:p>
            <w:pPr>
              <w:pStyle w:val="9"/>
              <w:spacing w:before="64"/>
              <w:ind w:left="219"/>
              <w:rPr>
                <w:sz w:val="21"/>
              </w:rPr>
            </w:pPr>
            <w:r>
              <w:rPr>
                <w:sz w:val="21"/>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6" w:hRule="atLeast"/>
        </w:trPr>
        <w:tc>
          <w:tcPr>
            <w:tcW w:w="953" w:type="dxa"/>
            <w:tcBorders>
              <w:top w:val="single" w:color="000000" w:sz="4" w:space="0"/>
              <w:bottom w:val="single" w:color="000000" w:sz="4" w:space="0"/>
              <w:right w:val="single" w:color="000000" w:sz="4" w:space="0"/>
            </w:tcBorders>
          </w:tcPr>
          <w:p>
            <w:pPr>
              <w:pStyle w:val="9"/>
              <w:spacing w:before="78"/>
              <w:ind w:left="14"/>
              <w:jc w:val="center"/>
              <w:rPr>
                <w:rFonts w:ascii="Times New Roman"/>
                <w:sz w:val="21"/>
              </w:rPr>
            </w:pPr>
            <w:r>
              <w:rPr>
                <w:rFonts w:ascii="Times New Roman"/>
                <w:sz w:val="21"/>
              </w:rPr>
              <w:t>1</w:t>
            </w:r>
          </w:p>
        </w:tc>
        <w:tc>
          <w:tcPr>
            <w:tcW w:w="3443" w:type="dxa"/>
            <w:tcBorders>
              <w:top w:val="single" w:color="000000" w:sz="4" w:space="0"/>
              <w:left w:val="single" w:color="000000" w:sz="4" w:space="0"/>
              <w:bottom w:val="single" w:color="000000" w:sz="4" w:space="0"/>
              <w:right w:val="single" w:color="000000" w:sz="4" w:space="0"/>
            </w:tcBorders>
          </w:tcPr>
          <w:p>
            <w:pPr>
              <w:pStyle w:val="9"/>
              <w:spacing w:before="64"/>
              <w:ind w:left="130" w:right="112"/>
              <w:jc w:val="center"/>
              <w:rPr>
                <w:rFonts w:ascii="Times New Roman" w:eastAsia="Times New Roman"/>
                <w:sz w:val="21"/>
              </w:rPr>
            </w:pPr>
            <w:r>
              <w:rPr>
                <w:sz w:val="21"/>
              </w:rPr>
              <w:t xml:space="preserve">服装工艺室 </w:t>
            </w:r>
            <w:r>
              <w:rPr>
                <w:rFonts w:ascii="Times New Roman" w:eastAsia="Times New Roman"/>
                <w:sz w:val="21"/>
              </w:rPr>
              <w:t>1</w:t>
            </w:r>
          </w:p>
        </w:tc>
        <w:tc>
          <w:tcPr>
            <w:tcW w:w="4111" w:type="dxa"/>
            <w:tcBorders>
              <w:top w:val="single" w:color="000000" w:sz="4" w:space="0"/>
              <w:left w:val="single" w:color="000000" w:sz="4" w:space="0"/>
              <w:bottom w:val="single" w:color="000000" w:sz="4" w:space="0"/>
              <w:right w:val="single" w:color="000000" w:sz="4" w:space="0"/>
            </w:tcBorders>
          </w:tcPr>
          <w:p>
            <w:pPr>
              <w:pStyle w:val="9"/>
              <w:spacing w:before="64"/>
              <w:ind w:left="270" w:right="249"/>
              <w:jc w:val="center"/>
              <w:rPr>
                <w:sz w:val="21"/>
              </w:rPr>
            </w:pPr>
            <w:r>
              <w:rPr>
                <w:sz w:val="21"/>
              </w:rPr>
              <w:t>男装、女装的缝制与材料处理课程</w:t>
            </w:r>
          </w:p>
        </w:tc>
        <w:tc>
          <w:tcPr>
            <w:tcW w:w="849" w:type="dxa"/>
            <w:tcBorders>
              <w:top w:val="single" w:color="000000" w:sz="4" w:space="0"/>
              <w:left w:val="single" w:color="000000" w:sz="4" w:space="0"/>
              <w:bottom w:val="single" w:color="000000" w:sz="4" w:space="0"/>
            </w:tcBorders>
          </w:tcPr>
          <w:p>
            <w:pPr>
              <w:pStyle w:val="9"/>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7" w:hRule="atLeast"/>
        </w:trPr>
        <w:tc>
          <w:tcPr>
            <w:tcW w:w="953" w:type="dxa"/>
            <w:tcBorders>
              <w:top w:val="single" w:color="000000" w:sz="4" w:space="0"/>
              <w:bottom w:val="single" w:color="000000" w:sz="4" w:space="0"/>
              <w:right w:val="single" w:color="000000" w:sz="4" w:space="0"/>
            </w:tcBorders>
          </w:tcPr>
          <w:p>
            <w:pPr>
              <w:pStyle w:val="9"/>
              <w:spacing w:before="78"/>
              <w:ind w:left="14"/>
              <w:jc w:val="center"/>
              <w:rPr>
                <w:rFonts w:ascii="Times New Roman"/>
                <w:sz w:val="21"/>
              </w:rPr>
            </w:pPr>
            <w:r>
              <w:rPr>
                <w:rFonts w:ascii="Times New Roman"/>
                <w:sz w:val="21"/>
              </w:rPr>
              <w:t>2</w:t>
            </w:r>
          </w:p>
        </w:tc>
        <w:tc>
          <w:tcPr>
            <w:tcW w:w="3443" w:type="dxa"/>
            <w:tcBorders>
              <w:top w:val="single" w:color="000000" w:sz="4" w:space="0"/>
              <w:left w:val="single" w:color="000000" w:sz="4" w:space="0"/>
              <w:bottom w:val="single" w:color="000000" w:sz="4" w:space="0"/>
              <w:right w:val="single" w:color="000000" w:sz="4" w:space="0"/>
            </w:tcBorders>
          </w:tcPr>
          <w:p>
            <w:pPr>
              <w:pStyle w:val="9"/>
              <w:spacing w:before="64"/>
              <w:ind w:left="130" w:right="112"/>
              <w:jc w:val="center"/>
              <w:rPr>
                <w:rFonts w:ascii="Times New Roman" w:eastAsia="Times New Roman"/>
                <w:sz w:val="21"/>
              </w:rPr>
            </w:pPr>
            <w:r>
              <w:rPr>
                <w:sz w:val="21"/>
              </w:rPr>
              <w:t xml:space="preserve">服装工艺室 </w:t>
            </w:r>
            <w:r>
              <w:rPr>
                <w:rFonts w:ascii="Times New Roman" w:eastAsia="Times New Roman"/>
                <w:sz w:val="21"/>
              </w:rPr>
              <w:t>2</w:t>
            </w:r>
          </w:p>
        </w:tc>
        <w:tc>
          <w:tcPr>
            <w:tcW w:w="4111" w:type="dxa"/>
            <w:tcBorders>
              <w:top w:val="single" w:color="000000" w:sz="4" w:space="0"/>
              <w:left w:val="single" w:color="000000" w:sz="4" w:space="0"/>
              <w:bottom w:val="single" w:color="000000" w:sz="4" w:space="0"/>
              <w:right w:val="single" w:color="000000" w:sz="4" w:space="0"/>
            </w:tcBorders>
          </w:tcPr>
          <w:p>
            <w:pPr>
              <w:pStyle w:val="9"/>
              <w:spacing w:before="64"/>
              <w:ind w:left="270" w:right="249"/>
              <w:jc w:val="center"/>
              <w:rPr>
                <w:sz w:val="21"/>
              </w:rPr>
            </w:pPr>
            <w:r>
              <w:rPr>
                <w:sz w:val="21"/>
              </w:rPr>
              <w:t>男装、女装的缝制与材料处理课程</w:t>
            </w:r>
          </w:p>
        </w:tc>
        <w:tc>
          <w:tcPr>
            <w:tcW w:w="849" w:type="dxa"/>
            <w:tcBorders>
              <w:top w:val="single" w:color="000000" w:sz="4" w:space="0"/>
              <w:left w:val="single" w:color="000000" w:sz="4" w:space="0"/>
              <w:bottom w:val="single" w:color="000000" w:sz="4" w:space="0"/>
            </w:tcBorders>
          </w:tcPr>
          <w:p>
            <w:pPr>
              <w:pStyle w:val="9"/>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6" w:hRule="atLeast"/>
        </w:trPr>
        <w:tc>
          <w:tcPr>
            <w:tcW w:w="953" w:type="dxa"/>
            <w:tcBorders>
              <w:top w:val="single" w:color="000000" w:sz="4" w:space="0"/>
              <w:bottom w:val="single" w:color="000000" w:sz="4" w:space="0"/>
              <w:right w:val="single" w:color="000000" w:sz="4" w:space="0"/>
            </w:tcBorders>
          </w:tcPr>
          <w:p>
            <w:pPr>
              <w:pStyle w:val="9"/>
              <w:spacing w:before="77"/>
              <w:ind w:left="14"/>
              <w:jc w:val="center"/>
              <w:rPr>
                <w:rFonts w:ascii="Times New Roman"/>
                <w:sz w:val="21"/>
              </w:rPr>
            </w:pPr>
            <w:r>
              <w:rPr>
                <w:rFonts w:ascii="Times New Roman"/>
                <w:sz w:val="21"/>
              </w:rPr>
              <w:t>3</w:t>
            </w:r>
          </w:p>
        </w:tc>
        <w:tc>
          <w:tcPr>
            <w:tcW w:w="3443" w:type="dxa"/>
            <w:tcBorders>
              <w:top w:val="single" w:color="000000" w:sz="4" w:space="0"/>
              <w:left w:val="single" w:color="000000" w:sz="4" w:space="0"/>
              <w:bottom w:val="single" w:color="000000" w:sz="4" w:space="0"/>
              <w:right w:val="single" w:color="000000" w:sz="4" w:space="0"/>
            </w:tcBorders>
          </w:tcPr>
          <w:p>
            <w:pPr>
              <w:pStyle w:val="9"/>
              <w:spacing w:before="63"/>
              <w:ind w:left="130" w:right="112"/>
              <w:jc w:val="center"/>
              <w:rPr>
                <w:sz w:val="21"/>
              </w:rPr>
            </w:pPr>
            <w:r>
              <w:rPr>
                <w:sz w:val="21"/>
              </w:rPr>
              <w:t>服装研发设计中心</w:t>
            </w:r>
          </w:p>
        </w:tc>
        <w:tc>
          <w:tcPr>
            <w:tcW w:w="4111" w:type="dxa"/>
            <w:tcBorders>
              <w:top w:val="single" w:color="000000" w:sz="4" w:space="0"/>
              <w:left w:val="single" w:color="000000" w:sz="4" w:space="0"/>
              <w:bottom w:val="single" w:color="000000" w:sz="4" w:space="0"/>
              <w:right w:val="single" w:color="000000" w:sz="4" w:space="0"/>
            </w:tcBorders>
          </w:tcPr>
          <w:p>
            <w:pPr>
              <w:pStyle w:val="9"/>
              <w:spacing w:before="63"/>
              <w:ind w:left="270" w:right="249"/>
              <w:jc w:val="center"/>
              <w:rPr>
                <w:sz w:val="21"/>
              </w:rPr>
            </w:pPr>
            <w:r>
              <w:rPr>
                <w:sz w:val="21"/>
              </w:rPr>
              <w:t>完成设计类课程</w:t>
            </w:r>
          </w:p>
        </w:tc>
        <w:tc>
          <w:tcPr>
            <w:tcW w:w="849" w:type="dxa"/>
            <w:tcBorders>
              <w:top w:val="single" w:color="000000" w:sz="4" w:space="0"/>
              <w:left w:val="single" w:color="000000" w:sz="4" w:space="0"/>
              <w:bottom w:val="single" w:color="000000" w:sz="4" w:space="0"/>
            </w:tcBorders>
          </w:tcPr>
          <w:p>
            <w:pPr>
              <w:pStyle w:val="9"/>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6" w:hRule="atLeast"/>
        </w:trPr>
        <w:tc>
          <w:tcPr>
            <w:tcW w:w="953" w:type="dxa"/>
            <w:tcBorders>
              <w:top w:val="single" w:color="000000" w:sz="4" w:space="0"/>
              <w:bottom w:val="single" w:color="000000" w:sz="4" w:space="0"/>
              <w:right w:val="single" w:color="000000" w:sz="4" w:space="0"/>
            </w:tcBorders>
          </w:tcPr>
          <w:p>
            <w:pPr>
              <w:pStyle w:val="9"/>
              <w:spacing w:before="77"/>
              <w:ind w:left="14"/>
              <w:jc w:val="center"/>
              <w:rPr>
                <w:rFonts w:ascii="Times New Roman"/>
                <w:sz w:val="21"/>
              </w:rPr>
            </w:pPr>
            <w:r>
              <w:rPr>
                <w:rFonts w:ascii="Times New Roman"/>
                <w:sz w:val="21"/>
              </w:rPr>
              <w:t>4</w:t>
            </w:r>
          </w:p>
        </w:tc>
        <w:tc>
          <w:tcPr>
            <w:tcW w:w="3443" w:type="dxa"/>
            <w:tcBorders>
              <w:top w:val="single" w:color="000000" w:sz="4" w:space="0"/>
              <w:left w:val="single" w:color="000000" w:sz="4" w:space="0"/>
              <w:bottom w:val="single" w:color="000000" w:sz="4" w:space="0"/>
              <w:right w:val="single" w:color="000000" w:sz="4" w:space="0"/>
            </w:tcBorders>
          </w:tcPr>
          <w:p>
            <w:pPr>
              <w:pStyle w:val="9"/>
              <w:spacing w:before="63"/>
              <w:ind w:left="130" w:right="112"/>
              <w:jc w:val="center"/>
              <w:rPr>
                <w:sz w:val="21"/>
              </w:rPr>
            </w:pPr>
            <w:r>
              <w:rPr>
                <w:sz w:val="21"/>
              </w:rPr>
              <w:t>服装资讯中心</w:t>
            </w:r>
          </w:p>
        </w:tc>
        <w:tc>
          <w:tcPr>
            <w:tcW w:w="4111" w:type="dxa"/>
            <w:tcBorders>
              <w:top w:val="single" w:color="000000" w:sz="4" w:space="0"/>
              <w:left w:val="single" w:color="000000" w:sz="4" w:space="0"/>
              <w:bottom w:val="single" w:color="000000" w:sz="4" w:space="0"/>
              <w:right w:val="single" w:color="000000" w:sz="4" w:space="0"/>
            </w:tcBorders>
          </w:tcPr>
          <w:p>
            <w:pPr>
              <w:pStyle w:val="9"/>
              <w:spacing w:before="63"/>
              <w:ind w:left="270" w:right="249"/>
              <w:jc w:val="center"/>
              <w:rPr>
                <w:sz w:val="21"/>
              </w:rPr>
            </w:pPr>
            <w:r>
              <w:rPr>
                <w:sz w:val="21"/>
              </w:rPr>
              <w:t>为服装专业提供咨讯</w:t>
            </w:r>
            <w:r>
              <w:rPr>
                <w:rFonts w:ascii="Times New Roman" w:eastAsia="Times New Roman"/>
                <w:sz w:val="21"/>
              </w:rPr>
              <w:t>/</w:t>
            </w:r>
            <w:r>
              <w:rPr>
                <w:sz w:val="21"/>
              </w:rPr>
              <w:t>书籍</w:t>
            </w:r>
            <w:r>
              <w:rPr>
                <w:rFonts w:ascii="Times New Roman" w:eastAsia="Times New Roman"/>
                <w:sz w:val="21"/>
              </w:rPr>
              <w:t>/</w:t>
            </w:r>
            <w:r>
              <w:rPr>
                <w:sz w:val="21"/>
              </w:rPr>
              <w:t>网络查阅</w:t>
            </w:r>
          </w:p>
        </w:tc>
        <w:tc>
          <w:tcPr>
            <w:tcW w:w="849" w:type="dxa"/>
            <w:tcBorders>
              <w:top w:val="single" w:color="000000" w:sz="4" w:space="0"/>
              <w:left w:val="single" w:color="000000" w:sz="4" w:space="0"/>
              <w:bottom w:val="single" w:color="000000" w:sz="4" w:space="0"/>
            </w:tcBorders>
          </w:tcPr>
          <w:p>
            <w:pPr>
              <w:pStyle w:val="9"/>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6" w:hRule="atLeast"/>
        </w:trPr>
        <w:tc>
          <w:tcPr>
            <w:tcW w:w="953" w:type="dxa"/>
            <w:tcBorders>
              <w:top w:val="single" w:color="000000" w:sz="4" w:space="0"/>
              <w:bottom w:val="single" w:color="000000" w:sz="4" w:space="0"/>
              <w:right w:val="single" w:color="000000" w:sz="4" w:space="0"/>
            </w:tcBorders>
          </w:tcPr>
          <w:p>
            <w:pPr>
              <w:pStyle w:val="9"/>
              <w:spacing w:before="77"/>
              <w:ind w:left="14"/>
              <w:jc w:val="center"/>
              <w:rPr>
                <w:rFonts w:ascii="Times New Roman"/>
                <w:sz w:val="21"/>
              </w:rPr>
            </w:pPr>
            <w:r>
              <w:rPr>
                <w:rFonts w:ascii="Times New Roman"/>
                <w:sz w:val="21"/>
              </w:rPr>
              <w:t>5</w:t>
            </w:r>
          </w:p>
        </w:tc>
        <w:tc>
          <w:tcPr>
            <w:tcW w:w="3443" w:type="dxa"/>
            <w:tcBorders>
              <w:top w:val="single" w:color="000000" w:sz="4" w:space="0"/>
              <w:left w:val="single" w:color="000000" w:sz="4" w:space="0"/>
              <w:bottom w:val="single" w:color="000000" w:sz="4" w:space="0"/>
              <w:right w:val="single" w:color="000000" w:sz="4" w:space="0"/>
            </w:tcBorders>
          </w:tcPr>
          <w:p>
            <w:pPr>
              <w:pStyle w:val="9"/>
              <w:spacing w:before="63"/>
              <w:ind w:left="130" w:right="113"/>
              <w:jc w:val="center"/>
              <w:rPr>
                <w:sz w:val="21"/>
              </w:rPr>
            </w:pPr>
            <w:r>
              <w:rPr>
                <w:sz w:val="21"/>
              </w:rPr>
              <w:t>服装纸样设计室</w:t>
            </w:r>
          </w:p>
        </w:tc>
        <w:tc>
          <w:tcPr>
            <w:tcW w:w="4111" w:type="dxa"/>
            <w:tcBorders>
              <w:top w:val="single" w:color="000000" w:sz="4" w:space="0"/>
              <w:left w:val="single" w:color="000000" w:sz="4" w:space="0"/>
              <w:bottom w:val="single" w:color="000000" w:sz="4" w:space="0"/>
              <w:right w:val="single" w:color="000000" w:sz="4" w:space="0"/>
            </w:tcBorders>
          </w:tcPr>
          <w:p>
            <w:pPr>
              <w:pStyle w:val="9"/>
              <w:spacing w:before="63"/>
              <w:ind w:left="270" w:right="249"/>
              <w:jc w:val="center"/>
              <w:rPr>
                <w:sz w:val="21"/>
              </w:rPr>
            </w:pPr>
            <w:r>
              <w:rPr>
                <w:sz w:val="21"/>
              </w:rPr>
              <w:t>完成各种服装的版型纸样设计课程</w:t>
            </w:r>
          </w:p>
        </w:tc>
        <w:tc>
          <w:tcPr>
            <w:tcW w:w="849" w:type="dxa"/>
            <w:tcBorders>
              <w:top w:val="single" w:color="000000" w:sz="4" w:space="0"/>
              <w:left w:val="single" w:color="000000" w:sz="4" w:space="0"/>
              <w:bottom w:val="single" w:color="000000" w:sz="4" w:space="0"/>
            </w:tcBorders>
          </w:tcPr>
          <w:p>
            <w:pPr>
              <w:pStyle w:val="9"/>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6" w:hRule="atLeast"/>
        </w:trPr>
        <w:tc>
          <w:tcPr>
            <w:tcW w:w="953" w:type="dxa"/>
            <w:tcBorders>
              <w:top w:val="single" w:color="000000" w:sz="4" w:space="0"/>
              <w:bottom w:val="single" w:color="000000" w:sz="4" w:space="0"/>
              <w:right w:val="single" w:color="000000" w:sz="4" w:space="0"/>
            </w:tcBorders>
          </w:tcPr>
          <w:p>
            <w:pPr>
              <w:pStyle w:val="9"/>
              <w:spacing w:before="78"/>
              <w:ind w:left="14"/>
              <w:jc w:val="center"/>
              <w:rPr>
                <w:rFonts w:ascii="Times New Roman"/>
                <w:sz w:val="21"/>
              </w:rPr>
            </w:pPr>
            <w:r>
              <w:rPr>
                <w:rFonts w:ascii="Times New Roman"/>
                <w:sz w:val="21"/>
              </w:rPr>
              <w:t>6</w:t>
            </w:r>
          </w:p>
        </w:tc>
        <w:tc>
          <w:tcPr>
            <w:tcW w:w="3443" w:type="dxa"/>
            <w:tcBorders>
              <w:top w:val="single" w:color="000000" w:sz="4" w:space="0"/>
              <w:left w:val="single" w:color="000000" w:sz="4" w:space="0"/>
              <w:bottom w:val="single" w:color="000000" w:sz="4" w:space="0"/>
              <w:right w:val="single" w:color="000000" w:sz="4" w:space="0"/>
            </w:tcBorders>
          </w:tcPr>
          <w:p>
            <w:pPr>
              <w:pStyle w:val="9"/>
              <w:spacing w:before="64"/>
              <w:ind w:left="130" w:right="112"/>
              <w:jc w:val="center"/>
              <w:rPr>
                <w:sz w:val="21"/>
              </w:rPr>
            </w:pPr>
            <w:r>
              <w:rPr>
                <w:sz w:val="21"/>
              </w:rPr>
              <w:t xml:space="preserve">服装 </w:t>
            </w:r>
            <w:r>
              <w:rPr>
                <w:rFonts w:ascii="Times New Roman" w:eastAsia="Times New Roman"/>
                <w:sz w:val="21"/>
              </w:rPr>
              <w:t xml:space="preserve">CAD </w:t>
            </w:r>
            <w:r>
              <w:rPr>
                <w:sz w:val="21"/>
              </w:rPr>
              <w:t>室</w:t>
            </w:r>
          </w:p>
        </w:tc>
        <w:tc>
          <w:tcPr>
            <w:tcW w:w="4111" w:type="dxa"/>
            <w:tcBorders>
              <w:top w:val="single" w:color="000000" w:sz="4" w:space="0"/>
              <w:left w:val="single" w:color="000000" w:sz="4" w:space="0"/>
              <w:bottom w:val="single" w:color="000000" w:sz="4" w:space="0"/>
              <w:right w:val="single" w:color="000000" w:sz="4" w:space="0"/>
            </w:tcBorders>
          </w:tcPr>
          <w:p>
            <w:pPr>
              <w:pStyle w:val="9"/>
              <w:spacing w:before="64"/>
              <w:ind w:left="270" w:right="249"/>
              <w:jc w:val="center"/>
              <w:rPr>
                <w:sz w:val="21"/>
              </w:rPr>
            </w:pPr>
            <w:r>
              <w:rPr>
                <w:sz w:val="21"/>
              </w:rPr>
              <w:t xml:space="preserve">完成服装 </w:t>
            </w:r>
            <w:r>
              <w:rPr>
                <w:rFonts w:ascii="Times New Roman" w:eastAsia="Times New Roman"/>
                <w:sz w:val="21"/>
              </w:rPr>
              <w:t xml:space="preserve">CAD </w:t>
            </w:r>
            <w:r>
              <w:rPr>
                <w:sz w:val="21"/>
              </w:rPr>
              <w:t>技术方向工业生产课程</w:t>
            </w:r>
          </w:p>
        </w:tc>
        <w:tc>
          <w:tcPr>
            <w:tcW w:w="849" w:type="dxa"/>
            <w:tcBorders>
              <w:top w:val="single" w:color="000000" w:sz="4" w:space="0"/>
              <w:left w:val="single" w:color="000000" w:sz="4" w:space="0"/>
              <w:bottom w:val="single" w:color="000000" w:sz="4" w:space="0"/>
            </w:tcBorders>
          </w:tcPr>
          <w:p>
            <w:pPr>
              <w:pStyle w:val="9"/>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6" w:hRule="atLeast"/>
        </w:trPr>
        <w:tc>
          <w:tcPr>
            <w:tcW w:w="953" w:type="dxa"/>
            <w:tcBorders>
              <w:top w:val="single" w:color="000000" w:sz="4" w:space="0"/>
              <w:right w:val="single" w:color="000000" w:sz="4" w:space="0"/>
            </w:tcBorders>
          </w:tcPr>
          <w:p>
            <w:pPr>
              <w:pStyle w:val="9"/>
              <w:spacing w:before="78"/>
              <w:ind w:left="14"/>
              <w:jc w:val="center"/>
              <w:rPr>
                <w:rFonts w:ascii="Times New Roman"/>
                <w:sz w:val="21"/>
              </w:rPr>
            </w:pPr>
            <w:r>
              <w:rPr>
                <w:rFonts w:ascii="Times New Roman"/>
                <w:sz w:val="21"/>
              </w:rPr>
              <w:t>7</w:t>
            </w:r>
          </w:p>
        </w:tc>
        <w:tc>
          <w:tcPr>
            <w:tcW w:w="3443" w:type="dxa"/>
            <w:tcBorders>
              <w:top w:val="single" w:color="000000" w:sz="4" w:space="0"/>
              <w:left w:val="single" w:color="000000" w:sz="4" w:space="0"/>
              <w:right w:val="single" w:color="000000" w:sz="4" w:space="0"/>
            </w:tcBorders>
          </w:tcPr>
          <w:p>
            <w:pPr>
              <w:pStyle w:val="9"/>
              <w:spacing w:before="64"/>
              <w:ind w:left="130" w:right="113"/>
              <w:jc w:val="center"/>
              <w:rPr>
                <w:sz w:val="21"/>
              </w:rPr>
            </w:pPr>
            <w:r>
              <w:rPr>
                <w:sz w:val="21"/>
              </w:rPr>
              <w:t>服装展示橱窗区</w:t>
            </w:r>
          </w:p>
        </w:tc>
        <w:tc>
          <w:tcPr>
            <w:tcW w:w="4111" w:type="dxa"/>
            <w:tcBorders>
              <w:top w:val="single" w:color="000000" w:sz="4" w:space="0"/>
              <w:left w:val="single" w:color="000000" w:sz="4" w:space="0"/>
              <w:right w:val="single" w:color="000000" w:sz="4" w:space="0"/>
            </w:tcBorders>
          </w:tcPr>
          <w:p>
            <w:pPr>
              <w:pStyle w:val="9"/>
              <w:spacing w:before="64"/>
              <w:ind w:left="269" w:right="249"/>
              <w:jc w:val="center"/>
              <w:rPr>
                <w:sz w:val="21"/>
              </w:rPr>
            </w:pPr>
            <w:r>
              <w:rPr>
                <w:sz w:val="21"/>
              </w:rPr>
              <w:t>完成毕业创作课程</w:t>
            </w:r>
          </w:p>
        </w:tc>
        <w:tc>
          <w:tcPr>
            <w:tcW w:w="849" w:type="dxa"/>
            <w:tcBorders>
              <w:top w:val="single" w:color="000000" w:sz="4" w:space="0"/>
              <w:left w:val="single" w:color="000000" w:sz="4" w:space="0"/>
            </w:tcBorders>
          </w:tcPr>
          <w:p>
            <w:pPr>
              <w:pStyle w:val="9"/>
              <w:rPr>
                <w:rFonts w:ascii="Times New Roman"/>
                <w:sz w:val="20"/>
              </w:rPr>
            </w:pPr>
          </w:p>
        </w:tc>
      </w:tr>
    </w:tbl>
    <w:p>
      <w:pPr>
        <w:pStyle w:val="8"/>
        <w:numPr>
          <w:ilvl w:val="0"/>
          <w:numId w:val="10"/>
        </w:numPr>
        <w:tabs>
          <w:tab w:val="left" w:pos="957"/>
        </w:tabs>
        <w:spacing w:before="85" w:after="0" w:line="240" w:lineRule="auto"/>
        <w:ind w:left="957" w:right="0" w:hanging="362"/>
        <w:jc w:val="left"/>
        <w:rPr>
          <w:sz w:val="24"/>
        </w:rPr>
      </w:pPr>
      <w:r>
        <w:rPr>
          <w:sz w:val="24"/>
        </w:rPr>
        <w:t>校外实践教学基地介绍</w:t>
      </w:r>
    </w:p>
    <w:p>
      <w:pPr>
        <w:pStyle w:val="4"/>
        <w:spacing w:before="5"/>
        <w:ind w:left="0"/>
        <w:rPr>
          <w:sz w:val="6"/>
        </w:rPr>
      </w:pPr>
    </w:p>
    <w:tbl>
      <w:tblPr>
        <w:tblStyle w:val="5"/>
        <w:tblW w:w="0" w:type="auto"/>
        <w:tblInd w:w="124"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953"/>
        <w:gridCol w:w="3307"/>
        <w:gridCol w:w="4094"/>
        <w:gridCol w:w="100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6" w:hRule="atLeast"/>
        </w:trPr>
        <w:tc>
          <w:tcPr>
            <w:tcW w:w="953" w:type="dxa"/>
            <w:tcBorders>
              <w:bottom w:val="single" w:color="000000" w:sz="4" w:space="0"/>
              <w:right w:val="single" w:color="000000" w:sz="4" w:space="0"/>
            </w:tcBorders>
          </w:tcPr>
          <w:p>
            <w:pPr>
              <w:pStyle w:val="9"/>
              <w:spacing w:before="64"/>
              <w:ind w:left="246" w:right="232"/>
              <w:jc w:val="center"/>
              <w:rPr>
                <w:sz w:val="21"/>
              </w:rPr>
            </w:pPr>
            <w:r>
              <w:rPr>
                <w:sz w:val="21"/>
              </w:rPr>
              <w:t>序号</w:t>
            </w:r>
          </w:p>
        </w:tc>
        <w:tc>
          <w:tcPr>
            <w:tcW w:w="3307" w:type="dxa"/>
            <w:tcBorders>
              <w:left w:val="single" w:color="000000" w:sz="4" w:space="0"/>
              <w:bottom w:val="single" w:color="000000" w:sz="4" w:space="0"/>
              <w:right w:val="single" w:color="000000" w:sz="4" w:space="0"/>
            </w:tcBorders>
          </w:tcPr>
          <w:p>
            <w:pPr>
              <w:pStyle w:val="9"/>
              <w:spacing w:before="64"/>
              <w:ind w:left="61" w:right="44"/>
              <w:jc w:val="center"/>
              <w:rPr>
                <w:sz w:val="21"/>
              </w:rPr>
            </w:pPr>
            <w:r>
              <w:rPr>
                <w:sz w:val="21"/>
              </w:rPr>
              <w:t>校外实习基地名称（企业名称）</w:t>
            </w:r>
          </w:p>
        </w:tc>
        <w:tc>
          <w:tcPr>
            <w:tcW w:w="4094" w:type="dxa"/>
            <w:tcBorders>
              <w:left w:val="single" w:color="000000" w:sz="4" w:space="0"/>
              <w:bottom w:val="single" w:color="000000" w:sz="4" w:space="0"/>
              <w:right w:val="single" w:color="000000" w:sz="4" w:space="0"/>
            </w:tcBorders>
          </w:tcPr>
          <w:p>
            <w:pPr>
              <w:pStyle w:val="9"/>
              <w:spacing w:before="64"/>
              <w:ind w:left="141" w:right="121"/>
              <w:jc w:val="center"/>
              <w:rPr>
                <w:sz w:val="21"/>
              </w:rPr>
            </w:pPr>
            <w:r>
              <w:rPr>
                <w:sz w:val="21"/>
              </w:rPr>
              <w:t>完成的实践教学内容</w:t>
            </w:r>
          </w:p>
        </w:tc>
        <w:tc>
          <w:tcPr>
            <w:tcW w:w="1001" w:type="dxa"/>
            <w:tcBorders>
              <w:left w:val="single" w:color="000000" w:sz="4" w:space="0"/>
              <w:bottom w:val="single" w:color="000000" w:sz="4" w:space="0"/>
            </w:tcBorders>
          </w:tcPr>
          <w:p>
            <w:pPr>
              <w:pStyle w:val="9"/>
              <w:spacing w:before="64"/>
              <w:ind w:left="297"/>
              <w:rPr>
                <w:sz w:val="21"/>
              </w:rPr>
            </w:pPr>
            <w:r>
              <w:rPr>
                <w:sz w:val="21"/>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30" w:hRule="atLeast"/>
        </w:trPr>
        <w:tc>
          <w:tcPr>
            <w:tcW w:w="953" w:type="dxa"/>
            <w:tcBorders>
              <w:top w:val="single" w:color="000000" w:sz="4" w:space="0"/>
              <w:bottom w:val="single" w:color="000000" w:sz="4" w:space="0"/>
              <w:right w:val="single" w:color="000000" w:sz="4" w:space="0"/>
            </w:tcBorders>
          </w:tcPr>
          <w:p>
            <w:pPr>
              <w:pStyle w:val="9"/>
              <w:spacing w:before="195"/>
              <w:ind w:left="14"/>
              <w:jc w:val="center"/>
              <w:rPr>
                <w:rFonts w:ascii="Times New Roman"/>
                <w:sz w:val="21"/>
              </w:rPr>
            </w:pPr>
            <w:r>
              <w:rPr>
                <w:rFonts w:ascii="Times New Roman"/>
                <w:sz w:val="21"/>
              </w:rPr>
              <w:t>1</w:t>
            </w:r>
          </w:p>
        </w:tc>
        <w:tc>
          <w:tcPr>
            <w:tcW w:w="3307" w:type="dxa"/>
            <w:tcBorders>
              <w:top w:val="single" w:color="000000" w:sz="4" w:space="0"/>
              <w:left w:val="single" w:color="000000" w:sz="4" w:space="0"/>
              <w:bottom w:val="single" w:color="000000" w:sz="4" w:space="0"/>
              <w:right w:val="single" w:color="000000" w:sz="4" w:space="0"/>
            </w:tcBorders>
          </w:tcPr>
          <w:p>
            <w:pPr>
              <w:pStyle w:val="9"/>
              <w:spacing w:before="1"/>
              <w:rPr>
                <w:sz w:val="14"/>
              </w:rPr>
            </w:pPr>
          </w:p>
          <w:p>
            <w:pPr>
              <w:pStyle w:val="9"/>
              <w:ind w:left="62" w:right="44"/>
              <w:jc w:val="center"/>
              <w:rPr>
                <w:sz w:val="21"/>
              </w:rPr>
            </w:pPr>
            <w:r>
              <w:rPr>
                <w:sz w:val="21"/>
              </w:rPr>
              <w:t>重庆圣哲希服饰有限公司</w:t>
            </w:r>
          </w:p>
        </w:tc>
        <w:tc>
          <w:tcPr>
            <w:tcW w:w="4094" w:type="dxa"/>
            <w:tcBorders>
              <w:top w:val="single" w:color="000000" w:sz="4" w:space="0"/>
              <w:left w:val="single" w:color="000000" w:sz="4" w:space="0"/>
              <w:bottom w:val="single" w:color="000000" w:sz="4" w:space="0"/>
              <w:right w:val="single" w:color="000000" w:sz="4" w:space="0"/>
            </w:tcBorders>
          </w:tcPr>
          <w:p>
            <w:pPr>
              <w:pStyle w:val="9"/>
              <w:spacing w:before="23"/>
              <w:ind w:left="142" w:right="121"/>
              <w:jc w:val="center"/>
              <w:rPr>
                <w:sz w:val="21"/>
              </w:rPr>
            </w:pPr>
            <w:r>
              <w:rPr>
                <w:sz w:val="21"/>
              </w:rPr>
              <w:t>提供服装制版工艺流水，生产管理及学生</w:t>
            </w:r>
          </w:p>
          <w:p>
            <w:pPr>
              <w:pStyle w:val="9"/>
              <w:spacing w:before="46"/>
              <w:ind w:left="142" w:right="121"/>
              <w:jc w:val="center"/>
              <w:rPr>
                <w:sz w:val="21"/>
              </w:rPr>
            </w:pPr>
            <w:r>
              <w:rPr>
                <w:sz w:val="21"/>
              </w:rPr>
              <w:t>就业机会</w:t>
            </w:r>
          </w:p>
        </w:tc>
        <w:tc>
          <w:tcPr>
            <w:tcW w:w="1001" w:type="dxa"/>
            <w:tcBorders>
              <w:top w:val="single" w:color="000000" w:sz="4" w:space="0"/>
              <w:left w:val="single" w:color="000000" w:sz="4" w:space="0"/>
              <w:bottom w:val="single" w:color="000000" w:sz="4" w:space="0"/>
            </w:tcBorders>
          </w:tcPr>
          <w:p>
            <w:pPr>
              <w:pStyle w:val="9"/>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6" w:hRule="atLeast"/>
        </w:trPr>
        <w:tc>
          <w:tcPr>
            <w:tcW w:w="953" w:type="dxa"/>
            <w:tcBorders>
              <w:top w:val="single" w:color="000000" w:sz="4" w:space="0"/>
              <w:bottom w:val="single" w:color="000000" w:sz="4" w:space="0"/>
              <w:right w:val="single" w:color="000000" w:sz="4" w:space="0"/>
            </w:tcBorders>
          </w:tcPr>
          <w:p>
            <w:pPr>
              <w:pStyle w:val="9"/>
              <w:spacing w:before="77"/>
              <w:ind w:left="14"/>
              <w:jc w:val="center"/>
              <w:rPr>
                <w:rFonts w:ascii="Times New Roman"/>
                <w:sz w:val="21"/>
              </w:rPr>
            </w:pPr>
            <w:r>
              <w:rPr>
                <w:rFonts w:ascii="Times New Roman"/>
                <w:sz w:val="21"/>
              </w:rPr>
              <w:t>2</w:t>
            </w:r>
          </w:p>
        </w:tc>
        <w:tc>
          <w:tcPr>
            <w:tcW w:w="3307" w:type="dxa"/>
            <w:tcBorders>
              <w:top w:val="single" w:color="000000" w:sz="4" w:space="0"/>
              <w:left w:val="single" w:color="000000" w:sz="4" w:space="0"/>
              <w:bottom w:val="single" w:color="000000" w:sz="4" w:space="0"/>
              <w:right w:val="single" w:color="000000" w:sz="4" w:space="0"/>
            </w:tcBorders>
          </w:tcPr>
          <w:p>
            <w:pPr>
              <w:pStyle w:val="9"/>
              <w:spacing w:before="63"/>
              <w:ind w:left="62" w:right="44"/>
              <w:jc w:val="center"/>
              <w:rPr>
                <w:sz w:val="21"/>
              </w:rPr>
            </w:pPr>
            <w:r>
              <w:rPr>
                <w:sz w:val="21"/>
              </w:rPr>
              <w:t>重庆纺织服装工业联合会</w:t>
            </w:r>
          </w:p>
        </w:tc>
        <w:tc>
          <w:tcPr>
            <w:tcW w:w="4094" w:type="dxa"/>
            <w:tcBorders>
              <w:top w:val="single" w:color="000000" w:sz="4" w:space="0"/>
              <w:left w:val="single" w:color="000000" w:sz="4" w:space="0"/>
              <w:bottom w:val="single" w:color="000000" w:sz="4" w:space="0"/>
              <w:right w:val="single" w:color="000000" w:sz="4" w:space="0"/>
            </w:tcBorders>
          </w:tcPr>
          <w:p>
            <w:pPr>
              <w:pStyle w:val="9"/>
              <w:spacing w:before="63"/>
              <w:ind w:left="142" w:right="121"/>
              <w:jc w:val="center"/>
              <w:rPr>
                <w:sz w:val="21"/>
              </w:rPr>
            </w:pPr>
            <w:r>
              <w:rPr>
                <w:sz w:val="21"/>
              </w:rPr>
              <w:t>组织协调西南地区服装资源</w:t>
            </w:r>
          </w:p>
        </w:tc>
        <w:tc>
          <w:tcPr>
            <w:tcW w:w="1001" w:type="dxa"/>
            <w:tcBorders>
              <w:top w:val="single" w:color="000000" w:sz="4" w:space="0"/>
              <w:left w:val="single" w:color="000000" w:sz="4" w:space="0"/>
              <w:bottom w:val="single" w:color="000000" w:sz="4" w:space="0"/>
            </w:tcBorders>
          </w:tcPr>
          <w:p>
            <w:pPr>
              <w:pStyle w:val="9"/>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6" w:hRule="atLeast"/>
        </w:trPr>
        <w:tc>
          <w:tcPr>
            <w:tcW w:w="953" w:type="dxa"/>
            <w:tcBorders>
              <w:top w:val="single" w:color="000000" w:sz="4" w:space="0"/>
              <w:bottom w:val="single" w:color="000000" w:sz="4" w:space="0"/>
              <w:right w:val="single" w:color="000000" w:sz="4" w:space="0"/>
            </w:tcBorders>
          </w:tcPr>
          <w:p>
            <w:pPr>
              <w:pStyle w:val="9"/>
              <w:spacing w:before="77"/>
              <w:ind w:left="14"/>
              <w:jc w:val="center"/>
              <w:rPr>
                <w:rFonts w:ascii="Times New Roman"/>
                <w:sz w:val="21"/>
              </w:rPr>
            </w:pPr>
            <w:r>
              <w:rPr>
                <w:rFonts w:ascii="Times New Roman"/>
                <w:sz w:val="21"/>
              </w:rPr>
              <w:t>3</w:t>
            </w:r>
          </w:p>
        </w:tc>
        <w:tc>
          <w:tcPr>
            <w:tcW w:w="3307" w:type="dxa"/>
            <w:tcBorders>
              <w:top w:val="single" w:color="000000" w:sz="4" w:space="0"/>
              <w:left w:val="single" w:color="000000" w:sz="4" w:space="0"/>
              <w:bottom w:val="single" w:color="000000" w:sz="4" w:space="0"/>
              <w:right w:val="single" w:color="000000" w:sz="4" w:space="0"/>
            </w:tcBorders>
          </w:tcPr>
          <w:p>
            <w:pPr>
              <w:pStyle w:val="9"/>
              <w:spacing w:before="63"/>
              <w:ind w:left="61" w:right="44"/>
              <w:jc w:val="center"/>
              <w:rPr>
                <w:sz w:val="21"/>
              </w:rPr>
            </w:pPr>
            <w:r>
              <w:rPr>
                <w:sz w:val="21"/>
              </w:rPr>
              <w:t>重庆段记服饰有限公司</w:t>
            </w:r>
          </w:p>
        </w:tc>
        <w:tc>
          <w:tcPr>
            <w:tcW w:w="4094" w:type="dxa"/>
            <w:tcBorders>
              <w:top w:val="single" w:color="000000" w:sz="4" w:space="0"/>
              <w:left w:val="single" w:color="000000" w:sz="4" w:space="0"/>
              <w:bottom w:val="single" w:color="000000" w:sz="4" w:space="0"/>
              <w:right w:val="single" w:color="000000" w:sz="4" w:space="0"/>
            </w:tcBorders>
          </w:tcPr>
          <w:p>
            <w:pPr>
              <w:pStyle w:val="9"/>
              <w:spacing w:before="63"/>
              <w:ind w:left="142" w:right="121"/>
              <w:jc w:val="center"/>
              <w:rPr>
                <w:sz w:val="21"/>
              </w:rPr>
            </w:pPr>
            <w:r>
              <w:rPr>
                <w:sz w:val="21"/>
              </w:rPr>
              <w:t>服装生产实习、实训及就业</w:t>
            </w:r>
          </w:p>
        </w:tc>
        <w:tc>
          <w:tcPr>
            <w:tcW w:w="1001" w:type="dxa"/>
            <w:tcBorders>
              <w:top w:val="single" w:color="000000" w:sz="4" w:space="0"/>
              <w:left w:val="single" w:color="000000" w:sz="4" w:space="0"/>
              <w:bottom w:val="single" w:color="000000" w:sz="4" w:space="0"/>
            </w:tcBorders>
          </w:tcPr>
          <w:p>
            <w:pPr>
              <w:pStyle w:val="9"/>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9" w:hRule="atLeast"/>
        </w:trPr>
        <w:tc>
          <w:tcPr>
            <w:tcW w:w="953" w:type="dxa"/>
            <w:tcBorders>
              <w:top w:val="single" w:color="000000" w:sz="4" w:space="0"/>
              <w:bottom w:val="single" w:color="000000" w:sz="4" w:space="0"/>
              <w:right w:val="single" w:color="000000" w:sz="4" w:space="0"/>
            </w:tcBorders>
          </w:tcPr>
          <w:p>
            <w:pPr>
              <w:pStyle w:val="9"/>
              <w:spacing w:before="195"/>
              <w:ind w:left="14"/>
              <w:jc w:val="center"/>
              <w:rPr>
                <w:rFonts w:ascii="Times New Roman"/>
                <w:sz w:val="21"/>
              </w:rPr>
            </w:pPr>
            <w:r>
              <w:rPr>
                <w:rFonts w:ascii="Times New Roman"/>
                <w:sz w:val="21"/>
              </w:rPr>
              <w:t>4</w:t>
            </w:r>
          </w:p>
        </w:tc>
        <w:tc>
          <w:tcPr>
            <w:tcW w:w="3307" w:type="dxa"/>
            <w:tcBorders>
              <w:top w:val="single" w:color="000000" w:sz="4" w:space="0"/>
              <w:left w:val="single" w:color="000000" w:sz="4" w:space="0"/>
              <w:bottom w:val="single" w:color="000000" w:sz="4" w:space="0"/>
              <w:right w:val="single" w:color="000000" w:sz="4" w:space="0"/>
            </w:tcBorders>
          </w:tcPr>
          <w:p>
            <w:pPr>
              <w:pStyle w:val="9"/>
              <w:spacing w:before="1"/>
              <w:rPr>
                <w:sz w:val="14"/>
              </w:rPr>
            </w:pPr>
          </w:p>
          <w:p>
            <w:pPr>
              <w:pStyle w:val="9"/>
              <w:ind w:left="61" w:right="44"/>
              <w:jc w:val="center"/>
              <w:rPr>
                <w:sz w:val="21"/>
              </w:rPr>
            </w:pPr>
            <w:r>
              <w:rPr>
                <w:sz w:val="21"/>
              </w:rPr>
              <w:t>重庆东和光智服装有限公司</w:t>
            </w:r>
          </w:p>
        </w:tc>
        <w:tc>
          <w:tcPr>
            <w:tcW w:w="4094" w:type="dxa"/>
            <w:tcBorders>
              <w:top w:val="single" w:color="000000" w:sz="4" w:space="0"/>
              <w:left w:val="single" w:color="000000" w:sz="4" w:space="0"/>
              <w:bottom w:val="single" w:color="000000" w:sz="4" w:space="0"/>
              <w:right w:val="single" w:color="000000" w:sz="4" w:space="0"/>
            </w:tcBorders>
          </w:tcPr>
          <w:p>
            <w:pPr>
              <w:pStyle w:val="9"/>
              <w:spacing w:before="22"/>
              <w:ind w:left="142" w:right="121"/>
              <w:jc w:val="center"/>
              <w:rPr>
                <w:sz w:val="21"/>
              </w:rPr>
            </w:pPr>
            <w:r>
              <w:rPr>
                <w:sz w:val="21"/>
              </w:rPr>
              <w:t>提供服装制版工艺流水，生产管理及学生</w:t>
            </w:r>
          </w:p>
          <w:p>
            <w:pPr>
              <w:pStyle w:val="9"/>
              <w:spacing w:before="47"/>
              <w:ind w:left="142" w:right="121"/>
              <w:jc w:val="center"/>
              <w:rPr>
                <w:sz w:val="21"/>
              </w:rPr>
            </w:pPr>
            <w:r>
              <w:rPr>
                <w:sz w:val="21"/>
              </w:rPr>
              <w:t>就业机会</w:t>
            </w:r>
          </w:p>
        </w:tc>
        <w:tc>
          <w:tcPr>
            <w:tcW w:w="1001" w:type="dxa"/>
            <w:tcBorders>
              <w:top w:val="single" w:color="000000" w:sz="4" w:space="0"/>
              <w:left w:val="single" w:color="000000" w:sz="4" w:space="0"/>
              <w:bottom w:val="single" w:color="000000" w:sz="4" w:space="0"/>
            </w:tcBorders>
          </w:tcPr>
          <w:p>
            <w:pPr>
              <w:pStyle w:val="9"/>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6" w:hRule="atLeast"/>
        </w:trPr>
        <w:tc>
          <w:tcPr>
            <w:tcW w:w="953" w:type="dxa"/>
            <w:tcBorders>
              <w:top w:val="single" w:color="000000" w:sz="4" w:space="0"/>
              <w:right w:val="single" w:color="000000" w:sz="4" w:space="0"/>
            </w:tcBorders>
          </w:tcPr>
          <w:p>
            <w:pPr>
              <w:pStyle w:val="9"/>
              <w:spacing w:before="78"/>
              <w:ind w:left="14"/>
              <w:jc w:val="center"/>
              <w:rPr>
                <w:rFonts w:ascii="Times New Roman"/>
                <w:sz w:val="21"/>
              </w:rPr>
            </w:pPr>
            <w:r>
              <w:rPr>
                <w:rFonts w:ascii="Times New Roman"/>
                <w:sz w:val="21"/>
              </w:rPr>
              <w:t>5</w:t>
            </w:r>
          </w:p>
        </w:tc>
        <w:tc>
          <w:tcPr>
            <w:tcW w:w="3307" w:type="dxa"/>
            <w:tcBorders>
              <w:top w:val="single" w:color="000000" w:sz="4" w:space="0"/>
              <w:left w:val="single" w:color="000000" w:sz="4" w:space="0"/>
              <w:right w:val="single" w:color="000000" w:sz="4" w:space="0"/>
            </w:tcBorders>
          </w:tcPr>
          <w:p>
            <w:pPr>
              <w:pStyle w:val="9"/>
              <w:spacing w:before="64"/>
              <w:ind w:left="62" w:right="44"/>
              <w:jc w:val="center"/>
              <w:rPr>
                <w:sz w:val="21"/>
              </w:rPr>
            </w:pPr>
            <w:r>
              <w:rPr>
                <w:sz w:val="21"/>
              </w:rPr>
              <w:t>重庆索派尔服装企业策划有限公司</w:t>
            </w:r>
          </w:p>
        </w:tc>
        <w:tc>
          <w:tcPr>
            <w:tcW w:w="4094" w:type="dxa"/>
            <w:tcBorders>
              <w:top w:val="single" w:color="000000" w:sz="4" w:space="0"/>
              <w:left w:val="single" w:color="000000" w:sz="4" w:space="0"/>
              <w:right w:val="single" w:color="000000" w:sz="4" w:space="0"/>
            </w:tcBorders>
          </w:tcPr>
          <w:p>
            <w:pPr>
              <w:pStyle w:val="9"/>
              <w:spacing w:before="64"/>
              <w:ind w:left="142" w:right="121"/>
              <w:jc w:val="center"/>
              <w:rPr>
                <w:sz w:val="21"/>
              </w:rPr>
            </w:pPr>
            <w:r>
              <w:rPr>
                <w:sz w:val="21"/>
              </w:rPr>
              <w:t>提供设计师、工艺师等实习就业岗位</w:t>
            </w:r>
          </w:p>
        </w:tc>
        <w:tc>
          <w:tcPr>
            <w:tcW w:w="1001" w:type="dxa"/>
            <w:tcBorders>
              <w:top w:val="single" w:color="000000" w:sz="4" w:space="0"/>
              <w:left w:val="single" w:color="000000" w:sz="4" w:space="0"/>
            </w:tcBorders>
          </w:tcPr>
          <w:p>
            <w:pPr>
              <w:pStyle w:val="9"/>
              <w:rPr>
                <w:rFonts w:ascii="Times New Roman"/>
                <w:sz w:val="20"/>
              </w:rPr>
            </w:pPr>
          </w:p>
        </w:tc>
      </w:tr>
    </w:tbl>
    <w:p>
      <w:pPr>
        <w:pStyle w:val="4"/>
        <w:spacing w:before="85"/>
      </w:pPr>
      <w:r>
        <w:t>（三）教学资源及教学方法</w:t>
      </w:r>
    </w:p>
    <w:p>
      <w:pPr>
        <w:pStyle w:val="4"/>
        <w:spacing w:before="165" w:line="369" w:lineRule="auto"/>
        <w:ind w:left="115" w:right="235" w:firstLine="480"/>
        <w:jc w:val="both"/>
      </w:pPr>
      <w:r>
        <w:t>选用符合本专业人才培养目标及课程教学要求，体现新技术、新工艺、新规范的高质量教材，充分利用图书文献、网络在线资源开展课堂教学，鼓励利用智能化教学资源开展线上线下混合式教学改革。</w:t>
      </w:r>
    </w:p>
    <w:p>
      <w:pPr>
        <w:pStyle w:val="8"/>
        <w:numPr>
          <w:ilvl w:val="0"/>
          <w:numId w:val="11"/>
        </w:numPr>
        <w:tabs>
          <w:tab w:val="left" w:pos="957"/>
        </w:tabs>
        <w:spacing w:before="0" w:after="0" w:line="304" w:lineRule="exact"/>
        <w:ind w:left="957" w:right="0" w:hanging="362"/>
        <w:jc w:val="left"/>
        <w:rPr>
          <w:sz w:val="24"/>
        </w:rPr>
      </w:pPr>
      <w:r>
        <w:rPr>
          <w:sz w:val="24"/>
        </w:rPr>
        <w:t>课外职业素质培养讲座的内容与时间安排</w:t>
      </w:r>
    </w:p>
    <w:p>
      <w:pPr>
        <w:pStyle w:val="4"/>
        <w:spacing w:before="5"/>
        <w:ind w:left="0"/>
        <w:rPr>
          <w:sz w:val="6"/>
        </w:rPr>
      </w:pPr>
    </w:p>
    <w:tbl>
      <w:tblPr>
        <w:tblStyle w:val="5"/>
        <w:tblW w:w="0" w:type="auto"/>
        <w:tblInd w:w="124"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954"/>
        <w:gridCol w:w="4576"/>
        <w:gridCol w:w="1590"/>
        <w:gridCol w:w="223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96" w:hRule="atLeast"/>
        </w:trPr>
        <w:tc>
          <w:tcPr>
            <w:tcW w:w="954" w:type="dxa"/>
            <w:tcBorders>
              <w:bottom w:val="single" w:color="000000" w:sz="4" w:space="0"/>
              <w:right w:val="single" w:color="000000" w:sz="4" w:space="0"/>
            </w:tcBorders>
          </w:tcPr>
          <w:p>
            <w:pPr>
              <w:pStyle w:val="9"/>
              <w:spacing w:before="64"/>
              <w:ind w:left="244" w:right="231"/>
              <w:jc w:val="center"/>
              <w:rPr>
                <w:sz w:val="21"/>
              </w:rPr>
            </w:pPr>
            <w:r>
              <w:rPr>
                <w:sz w:val="21"/>
              </w:rPr>
              <w:t>序号</w:t>
            </w:r>
          </w:p>
        </w:tc>
        <w:tc>
          <w:tcPr>
            <w:tcW w:w="4576" w:type="dxa"/>
            <w:tcBorders>
              <w:left w:val="single" w:color="000000" w:sz="4" w:space="0"/>
              <w:bottom w:val="single" w:color="000000" w:sz="4" w:space="0"/>
              <w:right w:val="single" w:color="000000" w:sz="4" w:space="0"/>
            </w:tcBorders>
          </w:tcPr>
          <w:p>
            <w:pPr>
              <w:pStyle w:val="9"/>
              <w:spacing w:before="64"/>
              <w:ind w:left="66" w:right="48"/>
              <w:jc w:val="center"/>
              <w:rPr>
                <w:sz w:val="21"/>
              </w:rPr>
            </w:pPr>
            <w:r>
              <w:rPr>
                <w:sz w:val="21"/>
              </w:rPr>
              <w:t>讲座内容</w:t>
            </w:r>
          </w:p>
        </w:tc>
        <w:tc>
          <w:tcPr>
            <w:tcW w:w="1590" w:type="dxa"/>
            <w:tcBorders>
              <w:left w:val="single" w:color="000000" w:sz="4" w:space="0"/>
              <w:bottom w:val="single" w:color="000000" w:sz="4" w:space="0"/>
              <w:right w:val="single" w:color="000000" w:sz="4" w:space="0"/>
            </w:tcBorders>
          </w:tcPr>
          <w:p>
            <w:pPr>
              <w:pStyle w:val="9"/>
              <w:spacing w:before="64"/>
              <w:ind w:left="360" w:right="339"/>
              <w:jc w:val="center"/>
              <w:rPr>
                <w:sz w:val="21"/>
              </w:rPr>
            </w:pPr>
            <w:r>
              <w:rPr>
                <w:sz w:val="21"/>
              </w:rPr>
              <w:t>时间安排</w:t>
            </w:r>
          </w:p>
        </w:tc>
        <w:tc>
          <w:tcPr>
            <w:tcW w:w="2236" w:type="dxa"/>
            <w:tcBorders>
              <w:left w:val="single" w:color="000000" w:sz="4" w:space="0"/>
              <w:bottom w:val="single" w:color="000000" w:sz="4" w:space="0"/>
            </w:tcBorders>
          </w:tcPr>
          <w:p>
            <w:pPr>
              <w:pStyle w:val="9"/>
              <w:spacing w:before="64"/>
              <w:ind w:left="893" w:right="867"/>
              <w:jc w:val="center"/>
              <w:rPr>
                <w:sz w:val="21"/>
              </w:rPr>
            </w:pPr>
            <w:r>
              <w:rPr>
                <w:sz w:val="21"/>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8" w:hRule="atLeast"/>
        </w:trPr>
        <w:tc>
          <w:tcPr>
            <w:tcW w:w="954" w:type="dxa"/>
            <w:tcBorders>
              <w:top w:val="single" w:color="000000" w:sz="4" w:space="0"/>
              <w:bottom w:val="single" w:color="000000" w:sz="4" w:space="0"/>
              <w:right w:val="single" w:color="000000" w:sz="4" w:space="0"/>
            </w:tcBorders>
          </w:tcPr>
          <w:p>
            <w:pPr>
              <w:pStyle w:val="9"/>
              <w:spacing w:before="78"/>
              <w:ind w:left="15"/>
              <w:jc w:val="center"/>
              <w:rPr>
                <w:rFonts w:ascii="Times New Roman"/>
                <w:sz w:val="21"/>
              </w:rPr>
            </w:pPr>
            <w:r>
              <w:rPr>
                <w:rFonts w:ascii="Times New Roman"/>
                <w:sz w:val="21"/>
              </w:rPr>
              <w:t>1</w:t>
            </w:r>
          </w:p>
        </w:tc>
        <w:tc>
          <w:tcPr>
            <w:tcW w:w="4576" w:type="dxa"/>
            <w:tcBorders>
              <w:top w:val="single" w:color="000000" w:sz="4" w:space="0"/>
              <w:left w:val="single" w:color="000000" w:sz="4" w:space="0"/>
              <w:bottom w:val="single" w:color="000000" w:sz="4" w:space="0"/>
              <w:right w:val="single" w:color="000000" w:sz="4" w:space="0"/>
            </w:tcBorders>
          </w:tcPr>
          <w:p>
            <w:pPr>
              <w:pStyle w:val="9"/>
              <w:spacing w:before="64"/>
              <w:ind w:left="66" w:right="48"/>
              <w:jc w:val="center"/>
              <w:rPr>
                <w:sz w:val="21"/>
              </w:rPr>
            </w:pPr>
            <w:r>
              <w:rPr>
                <w:sz w:val="21"/>
              </w:rPr>
              <w:t>服装制版工艺流水，生产管理及学生就业机会</w:t>
            </w:r>
          </w:p>
        </w:tc>
        <w:tc>
          <w:tcPr>
            <w:tcW w:w="1590" w:type="dxa"/>
            <w:tcBorders>
              <w:top w:val="single" w:color="000000" w:sz="4" w:space="0"/>
              <w:left w:val="single" w:color="000000" w:sz="4" w:space="0"/>
              <w:bottom w:val="single" w:color="000000" w:sz="4" w:space="0"/>
              <w:right w:val="single" w:color="000000" w:sz="4" w:space="0"/>
            </w:tcBorders>
          </w:tcPr>
          <w:p>
            <w:pPr>
              <w:pStyle w:val="9"/>
              <w:spacing w:before="64"/>
              <w:ind w:left="360" w:right="339"/>
              <w:jc w:val="center"/>
              <w:rPr>
                <w:sz w:val="21"/>
              </w:rPr>
            </w:pPr>
            <w:r>
              <w:rPr>
                <w:sz w:val="21"/>
              </w:rPr>
              <w:t>第一学期</w:t>
            </w:r>
          </w:p>
        </w:tc>
        <w:tc>
          <w:tcPr>
            <w:tcW w:w="2236" w:type="dxa"/>
            <w:tcBorders>
              <w:top w:val="single" w:color="000000" w:sz="4" w:space="0"/>
              <w:left w:val="single" w:color="000000" w:sz="4" w:space="0"/>
              <w:bottom w:val="single" w:color="000000" w:sz="4" w:space="0"/>
            </w:tcBorders>
          </w:tcPr>
          <w:p>
            <w:pPr>
              <w:pStyle w:val="9"/>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6" w:hRule="atLeast"/>
        </w:trPr>
        <w:tc>
          <w:tcPr>
            <w:tcW w:w="954" w:type="dxa"/>
            <w:tcBorders>
              <w:top w:val="single" w:color="000000" w:sz="4" w:space="0"/>
              <w:bottom w:val="single" w:color="000000" w:sz="4" w:space="0"/>
              <w:right w:val="single" w:color="000000" w:sz="4" w:space="0"/>
            </w:tcBorders>
          </w:tcPr>
          <w:p>
            <w:pPr>
              <w:pStyle w:val="9"/>
              <w:spacing w:before="77"/>
              <w:ind w:left="15"/>
              <w:jc w:val="center"/>
              <w:rPr>
                <w:rFonts w:ascii="Times New Roman"/>
                <w:sz w:val="21"/>
              </w:rPr>
            </w:pPr>
            <w:r>
              <w:rPr>
                <w:rFonts w:ascii="Times New Roman"/>
                <w:sz w:val="21"/>
              </w:rPr>
              <w:t>2</w:t>
            </w:r>
          </w:p>
        </w:tc>
        <w:tc>
          <w:tcPr>
            <w:tcW w:w="4576" w:type="dxa"/>
            <w:tcBorders>
              <w:top w:val="single" w:color="000000" w:sz="4" w:space="0"/>
              <w:left w:val="single" w:color="000000" w:sz="4" w:space="0"/>
              <w:bottom w:val="single" w:color="000000" w:sz="4" w:space="0"/>
              <w:right w:val="single" w:color="000000" w:sz="4" w:space="0"/>
            </w:tcBorders>
          </w:tcPr>
          <w:p>
            <w:pPr>
              <w:pStyle w:val="9"/>
              <w:spacing w:before="63"/>
              <w:ind w:left="66" w:right="48"/>
              <w:jc w:val="center"/>
              <w:rPr>
                <w:sz w:val="21"/>
              </w:rPr>
            </w:pPr>
            <w:r>
              <w:rPr>
                <w:sz w:val="21"/>
              </w:rPr>
              <w:t>材料资源、市场资源，学生创业就业机会</w:t>
            </w:r>
          </w:p>
        </w:tc>
        <w:tc>
          <w:tcPr>
            <w:tcW w:w="1590" w:type="dxa"/>
            <w:tcBorders>
              <w:top w:val="single" w:color="000000" w:sz="4" w:space="0"/>
              <w:left w:val="single" w:color="000000" w:sz="4" w:space="0"/>
              <w:bottom w:val="single" w:color="000000" w:sz="4" w:space="0"/>
              <w:right w:val="single" w:color="000000" w:sz="4" w:space="0"/>
            </w:tcBorders>
          </w:tcPr>
          <w:p>
            <w:pPr>
              <w:pStyle w:val="9"/>
              <w:spacing w:before="63"/>
              <w:ind w:left="360" w:right="339"/>
              <w:jc w:val="center"/>
              <w:rPr>
                <w:sz w:val="21"/>
              </w:rPr>
            </w:pPr>
            <w:r>
              <w:rPr>
                <w:sz w:val="21"/>
              </w:rPr>
              <w:t>第二学期</w:t>
            </w:r>
          </w:p>
        </w:tc>
        <w:tc>
          <w:tcPr>
            <w:tcW w:w="2236" w:type="dxa"/>
            <w:tcBorders>
              <w:top w:val="single" w:color="000000" w:sz="4" w:space="0"/>
              <w:left w:val="single" w:color="000000" w:sz="4" w:space="0"/>
              <w:bottom w:val="single" w:color="000000" w:sz="4" w:space="0"/>
            </w:tcBorders>
          </w:tcPr>
          <w:p>
            <w:pPr>
              <w:pStyle w:val="9"/>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6" w:hRule="atLeast"/>
        </w:trPr>
        <w:tc>
          <w:tcPr>
            <w:tcW w:w="954" w:type="dxa"/>
            <w:tcBorders>
              <w:top w:val="single" w:color="000000" w:sz="4" w:space="0"/>
              <w:right w:val="single" w:color="000000" w:sz="4" w:space="0"/>
            </w:tcBorders>
          </w:tcPr>
          <w:p>
            <w:pPr>
              <w:pStyle w:val="9"/>
              <w:spacing w:before="77"/>
              <w:ind w:left="15"/>
              <w:jc w:val="center"/>
              <w:rPr>
                <w:rFonts w:ascii="Times New Roman"/>
                <w:sz w:val="21"/>
              </w:rPr>
            </w:pPr>
            <w:r>
              <w:rPr>
                <w:rFonts w:ascii="Times New Roman"/>
                <w:sz w:val="21"/>
              </w:rPr>
              <w:t>3</w:t>
            </w:r>
          </w:p>
        </w:tc>
        <w:tc>
          <w:tcPr>
            <w:tcW w:w="4576" w:type="dxa"/>
            <w:tcBorders>
              <w:top w:val="single" w:color="000000" w:sz="4" w:space="0"/>
              <w:left w:val="single" w:color="000000" w:sz="4" w:space="0"/>
              <w:right w:val="single" w:color="000000" w:sz="4" w:space="0"/>
            </w:tcBorders>
          </w:tcPr>
          <w:p>
            <w:pPr>
              <w:pStyle w:val="9"/>
              <w:spacing w:before="63"/>
              <w:ind w:left="66" w:right="49"/>
              <w:jc w:val="center"/>
              <w:rPr>
                <w:sz w:val="21"/>
              </w:rPr>
            </w:pPr>
            <w:r>
              <w:rPr>
                <w:sz w:val="21"/>
              </w:rPr>
              <w:t>西南地区服装品牌营销、产品企划等授课方向课</w:t>
            </w:r>
          </w:p>
        </w:tc>
        <w:tc>
          <w:tcPr>
            <w:tcW w:w="1590" w:type="dxa"/>
            <w:tcBorders>
              <w:top w:val="single" w:color="000000" w:sz="4" w:space="0"/>
              <w:left w:val="single" w:color="000000" w:sz="4" w:space="0"/>
              <w:right w:val="single" w:color="000000" w:sz="4" w:space="0"/>
            </w:tcBorders>
          </w:tcPr>
          <w:p>
            <w:pPr>
              <w:pStyle w:val="9"/>
              <w:spacing w:before="63"/>
              <w:ind w:left="360" w:right="339"/>
              <w:jc w:val="center"/>
              <w:rPr>
                <w:sz w:val="21"/>
              </w:rPr>
            </w:pPr>
            <w:r>
              <w:rPr>
                <w:sz w:val="21"/>
              </w:rPr>
              <w:t>第四学期</w:t>
            </w:r>
          </w:p>
        </w:tc>
        <w:tc>
          <w:tcPr>
            <w:tcW w:w="2236" w:type="dxa"/>
            <w:tcBorders>
              <w:top w:val="single" w:color="000000" w:sz="4" w:space="0"/>
              <w:left w:val="single" w:color="000000" w:sz="4" w:space="0"/>
            </w:tcBorders>
          </w:tcPr>
          <w:p>
            <w:pPr>
              <w:pStyle w:val="9"/>
              <w:rPr>
                <w:rFonts w:ascii="Times New Roman"/>
                <w:sz w:val="20"/>
              </w:rPr>
            </w:pPr>
          </w:p>
        </w:tc>
      </w:tr>
    </w:tbl>
    <w:p>
      <w:pPr>
        <w:spacing w:after="0"/>
        <w:rPr>
          <w:rFonts w:ascii="Times New Roman"/>
          <w:sz w:val="20"/>
        </w:rPr>
        <w:sectPr>
          <w:pgSz w:w="11910" w:h="16840"/>
          <w:pgMar w:top="1460" w:right="1040" w:bottom="1240" w:left="1160" w:header="988" w:footer="1059" w:gutter="0"/>
          <w:cols w:space="720" w:num="1"/>
        </w:sectPr>
      </w:pPr>
    </w:p>
    <w:tbl>
      <w:tblPr>
        <w:tblStyle w:val="5"/>
        <w:tblW w:w="0" w:type="auto"/>
        <w:tblInd w:w="124"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954"/>
        <w:gridCol w:w="4576"/>
        <w:gridCol w:w="1590"/>
        <w:gridCol w:w="223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7" w:hRule="atLeast"/>
        </w:trPr>
        <w:tc>
          <w:tcPr>
            <w:tcW w:w="954" w:type="dxa"/>
            <w:tcBorders>
              <w:bottom w:val="single" w:color="000000" w:sz="4" w:space="0"/>
              <w:right w:val="single" w:color="000000" w:sz="4" w:space="0"/>
            </w:tcBorders>
          </w:tcPr>
          <w:p>
            <w:pPr>
              <w:pStyle w:val="9"/>
              <w:rPr>
                <w:rFonts w:ascii="Times New Roman"/>
                <w:sz w:val="20"/>
              </w:rPr>
            </w:pPr>
          </w:p>
        </w:tc>
        <w:tc>
          <w:tcPr>
            <w:tcW w:w="4576" w:type="dxa"/>
            <w:tcBorders>
              <w:left w:val="single" w:color="000000" w:sz="4" w:space="0"/>
              <w:bottom w:val="single" w:color="000000" w:sz="4" w:space="0"/>
              <w:right w:val="single" w:color="000000" w:sz="4" w:space="0"/>
            </w:tcBorders>
          </w:tcPr>
          <w:p>
            <w:pPr>
              <w:pStyle w:val="9"/>
              <w:spacing w:before="23"/>
              <w:ind w:left="66" w:right="48"/>
              <w:jc w:val="center"/>
              <w:rPr>
                <w:sz w:val="21"/>
              </w:rPr>
            </w:pPr>
            <w:r>
              <w:rPr>
                <w:sz w:val="21"/>
              </w:rPr>
              <w:t>程及学生就业机会</w:t>
            </w:r>
          </w:p>
        </w:tc>
        <w:tc>
          <w:tcPr>
            <w:tcW w:w="1590" w:type="dxa"/>
            <w:tcBorders>
              <w:left w:val="single" w:color="000000" w:sz="4" w:space="0"/>
              <w:bottom w:val="single" w:color="000000" w:sz="4" w:space="0"/>
              <w:right w:val="single" w:color="000000" w:sz="4" w:space="0"/>
            </w:tcBorders>
          </w:tcPr>
          <w:p>
            <w:pPr>
              <w:pStyle w:val="9"/>
              <w:rPr>
                <w:rFonts w:ascii="Times New Roman"/>
                <w:sz w:val="20"/>
              </w:rPr>
            </w:pPr>
          </w:p>
        </w:tc>
        <w:tc>
          <w:tcPr>
            <w:tcW w:w="2236" w:type="dxa"/>
            <w:tcBorders>
              <w:left w:val="single" w:color="000000" w:sz="4" w:space="0"/>
              <w:bottom w:val="single" w:color="000000" w:sz="4" w:space="0"/>
            </w:tcBorders>
          </w:tcPr>
          <w:p>
            <w:pPr>
              <w:pStyle w:val="9"/>
              <w:rPr>
                <w:rFonts w:ascii="Times New Roman"/>
                <w:sz w:val="20"/>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6" w:hRule="atLeast"/>
        </w:trPr>
        <w:tc>
          <w:tcPr>
            <w:tcW w:w="954" w:type="dxa"/>
            <w:tcBorders>
              <w:top w:val="single" w:color="000000" w:sz="4" w:space="0"/>
              <w:right w:val="single" w:color="000000" w:sz="4" w:space="0"/>
            </w:tcBorders>
          </w:tcPr>
          <w:p>
            <w:pPr>
              <w:pStyle w:val="9"/>
              <w:spacing w:before="77"/>
              <w:ind w:left="15"/>
              <w:jc w:val="center"/>
              <w:rPr>
                <w:rFonts w:ascii="Times New Roman"/>
                <w:sz w:val="21"/>
              </w:rPr>
            </w:pPr>
            <w:r>
              <w:rPr>
                <w:rFonts w:ascii="Times New Roman"/>
                <w:sz w:val="21"/>
              </w:rPr>
              <w:t>4</w:t>
            </w:r>
          </w:p>
        </w:tc>
        <w:tc>
          <w:tcPr>
            <w:tcW w:w="4576" w:type="dxa"/>
            <w:tcBorders>
              <w:top w:val="single" w:color="000000" w:sz="4" w:space="0"/>
              <w:left w:val="single" w:color="000000" w:sz="4" w:space="0"/>
              <w:right w:val="single" w:color="000000" w:sz="4" w:space="0"/>
            </w:tcBorders>
          </w:tcPr>
          <w:p>
            <w:pPr>
              <w:pStyle w:val="9"/>
              <w:spacing w:before="63"/>
              <w:ind w:left="66" w:right="48"/>
              <w:jc w:val="center"/>
              <w:rPr>
                <w:sz w:val="21"/>
              </w:rPr>
            </w:pPr>
            <w:r>
              <w:rPr>
                <w:sz w:val="21"/>
              </w:rPr>
              <w:t>创业知识与技能，完成市场营销方向课程</w:t>
            </w:r>
          </w:p>
        </w:tc>
        <w:tc>
          <w:tcPr>
            <w:tcW w:w="1590" w:type="dxa"/>
            <w:tcBorders>
              <w:top w:val="single" w:color="000000" w:sz="4" w:space="0"/>
              <w:left w:val="single" w:color="000000" w:sz="4" w:space="0"/>
              <w:right w:val="single" w:color="000000" w:sz="4" w:space="0"/>
            </w:tcBorders>
          </w:tcPr>
          <w:p>
            <w:pPr>
              <w:pStyle w:val="9"/>
              <w:spacing w:before="63"/>
              <w:ind w:left="380"/>
              <w:rPr>
                <w:sz w:val="21"/>
              </w:rPr>
            </w:pPr>
            <w:r>
              <w:rPr>
                <w:sz w:val="21"/>
              </w:rPr>
              <w:t>第五学期</w:t>
            </w:r>
          </w:p>
        </w:tc>
        <w:tc>
          <w:tcPr>
            <w:tcW w:w="2236" w:type="dxa"/>
            <w:tcBorders>
              <w:top w:val="single" w:color="000000" w:sz="4" w:space="0"/>
              <w:left w:val="single" w:color="000000" w:sz="4" w:space="0"/>
            </w:tcBorders>
          </w:tcPr>
          <w:p>
            <w:pPr>
              <w:pStyle w:val="9"/>
              <w:rPr>
                <w:rFonts w:ascii="Times New Roman"/>
                <w:sz w:val="20"/>
              </w:rPr>
            </w:pPr>
          </w:p>
        </w:tc>
      </w:tr>
    </w:tbl>
    <w:p>
      <w:pPr>
        <w:pStyle w:val="8"/>
        <w:numPr>
          <w:ilvl w:val="0"/>
          <w:numId w:val="11"/>
        </w:numPr>
        <w:tabs>
          <w:tab w:val="left" w:pos="835"/>
        </w:tabs>
        <w:spacing w:before="94" w:after="0" w:line="240" w:lineRule="auto"/>
        <w:ind w:left="834" w:right="0" w:hanging="362"/>
        <w:jc w:val="left"/>
        <w:rPr>
          <w:sz w:val="24"/>
        </w:rPr>
      </w:pPr>
      <w:r>
        <w:rPr>
          <w:sz w:val="24"/>
        </w:rPr>
        <w:t>三学期教学安排说明</w:t>
      </w:r>
    </w:p>
    <w:p>
      <w:pPr>
        <w:pStyle w:val="4"/>
        <w:spacing w:before="4"/>
        <w:ind w:left="0"/>
        <w:rPr>
          <w:sz w:val="6"/>
        </w:rPr>
      </w:pPr>
    </w:p>
    <w:tbl>
      <w:tblPr>
        <w:tblStyle w:val="5"/>
        <w:tblW w:w="0" w:type="auto"/>
        <w:tblInd w:w="124"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1185"/>
        <w:gridCol w:w="5916"/>
        <w:gridCol w:w="225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41" w:hRule="atLeast"/>
        </w:trPr>
        <w:tc>
          <w:tcPr>
            <w:tcW w:w="1185" w:type="dxa"/>
            <w:tcBorders>
              <w:bottom w:val="single" w:color="000000" w:sz="4" w:space="0"/>
              <w:right w:val="single" w:color="000000" w:sz="4" w:space="0"/>
            </w:tcBorders>
          </w:tcPr>
          <w:p>
            <w:pPr>
              <w:pStyle w:val="9"/>
              <w:spacing w:before="136"/>
              <w:ind w:left="152" w:right="137"/>
              <w:jc w:val="center"/>
              <w:rPr>
                <w:sz w:val="21"/>
              </w:rPr>
            </w:pPr>
            <w:r>
              <w:rPr>
                <w:sz w:val="21"/>
              </w:rPr>
              <w:t>学期</w:t>
            </w:r>
          </w:p>
        </w:tc>
        <w:tc>
          <w:tcPr>
            <w:tcW w:w="5916" w:type="dxa"/>
            <w:tcBorders>
              <w:left w:val="single" w:color="000000" w:sz="4" w:space="0"/>
              <w:bottom w:val="single" w:color="000000" w:sz="4" w:space="0"/>
              <w:right w:val="single" w:color="000000" w:sz="4" w:space="0"/>
            </w:tcBorders>
          </w:tcPr>
          <w:p>
            <w:pPr>
              <w:pStyle w:val="9"/>
              <w:spacing w:before="136"/>
              <w:ind w:left="2522" w:right="2503"/>
              <w:jc w:val="center"/>
              <w:rPr>
                <w:sz w:val="21"/>
              </w:rPr>
            </w:pPr>
            <w:r>
              <w:rPr>
                <w:sz w:val="21"/>
              </w:rPr>
              <w:t>教学安排</w:t>
            </w:r>
          </w:p>
        </w:tc>
        <w:tc>
          <w:tcPr>
            <w:tcW w:w="2258" w:type="dxa"/>
            <w:tcBorders>
              <w:left w:val="single" w:color="000000" w:sz="4" w:space="0"/>
              <w:bottom w:val="single" w:color="000000" w:sz="4" w:space="0"/>
            </w:tcBorders>
          </w:tcPr>
          <w:p>
            <w:pPr>
              <w:pStyle w:val="9"/>
              <w:spacing w:before="136"/>
              <w:ind w:left="903" w:right="880"/>
              <w:jc w:val="center"/>
              <w:rPr>
                <w:sz w:val="21"/>
              </w:rPr>
            </w:pPr>
            <w:r>
              <w:rPr>
                <w:sz w:val="21"/>
              </w:rPr>
              <w:t>备注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45" w:hRule="atLeast"/>
        </w:trPr>
        <w:tc>
          <w:tcPr>
            <w:tcW w:w="1185" w:type="dxa"/>
            <w:tcBorders>
              <w:top w:val="single" w:color="000000" w:sz="4" w:space="0"/>
              <w:bottom w:val="single" w:color="000000" w:sz="4" w:space="0"/>
              <w:right w:val="single" w:color="000000" w:sz="4" w:space="0"/>
            </w:tcBorders>
          </w:tcPr>
          <w:p>
            <w:pPr>
              <w:pStyle w:val="9"/>
              <w:spacing w:before="5"/>
              <w:rPr>
                <w:sz w:val="26"/>
              </w:rPr>
            </w:pPr>
          </w:p>
          <w:p>
            <w:pPr>
              <w:pStyle w:val="9"/>
              <w:ind w:left="152" w:right="138"/>
              <w:jc w:val="center"/>
              <w:rPr>
                <w:sz w:val="21"/>
              </w:rPr>
            </w:pPr>
            <w:r>
              <w:rPr>
                <w:sz w:val="21"/>
              </w:rPr>
              <w:t>第三学期</w:t>
            </w:r>
          </w:p>
        </w:tc>
        <w:tc>
          <w:tcPr>
            <w:tcW w:w="5916" w:type="dxa"/>
            <w:tcBorders>
              <w:top w:val="single" w:color="000000" w:sz="4" w:space="0"/>
              <w:left w:val="single" w:color="000000" w:sz="4" w:space="0"/>
              <w:bottom w:val="single" w:color="000000" w:sz="4" w:space="0"/>
              <w:right w:val="single" w:color="000000" w:sz="4" w:space="0"/>
            </w:tcBorders>
          </w:tcPr>
          <w:p>
            <w:pPr>
              <w:pStyle w:val="9"/>
              <w:spacing w:before="22"/>
              <w:ind w:left="62"/>
              <w:rPr>
                <w:sz w:val="21"/>
              </w:rPr>
            </w:pPr>
            <w:r>
              <w:rPr>
                <w:spacing w:val="-15"/>
                <w:sz w:val="21"/>
              </w:rPr>
              <w:t>除安排课程《服装制作实训》以外，还进行《</w:t>
            </w:r>
            <w:r>
              <w:rPr>
                <w:rFonts w:ascii="Times New Roman" w:hAnsi="Times New Roman" w:eastAsia="Times New Roman"/>
                <w:sz w:val="21"/>
              </w:rPr>
              <w:t>“</w:t>
            </w:r>
            <w:r>
              <w:rPr>
                <w:sz w:val="21"/>
              </w:rPr>
              <w:t>服装缝纫工中级职</w:t>
            </w:r>
          </w:p>
          <w:p>
            <w:pPr>
              <w:pStyle w:val="9"/>
              <w:spacing w:before="6" w:line="310" w:lineRule="atLeast"/>
              <w:ind w:left="62" w:right="43"/>
              <w:rPr>
                <w:sz w:val="21"/>
              </w:rPr>
            </w:pPr>
            <w:r>
              <w:rPr>
                <w:sz w:val="21"/>
              </w:rPr>
              <w:t>业资格证书</w:t>
            </w:r>
            <w:r>
              <w:rPr>
                <w:rFonts w:ascii="Times New Roman" w:hAnsi="Times New Roman" w:eastAsia="Times New Roman"/>
                <w:sz w:val="21"/>
              </w:rPr>
              <w:t>”</w:t>
            </w:r>
            <w:r>
              <w:rPr>
                <w:sz w:val="21"/>
              </w:rPr>
              <w:t>考前培训》、开设关于服装设计师的职能与能力内容的讲座二场，开展并组发展专业发展概况讲座。</w:t>
            </w:r>
          </w:p>
        </w:tc>
        <w:tc>
          <w:tcPr>
            <w:tcW w:w="2258" w:type="dxa"/>
            <w:tcBorders>
              <w:top w:val="single" w:color="000000" w:sz="4" w:space="0"/>
              <w:left w:val="single" w:color="000000" w:sz="4" w:space="0"/>
              <w:bottom w:val="single" w:color="000000" w:sz="4" w:space="0"/>
            </w:tcBorders>
          </w:tcPr>
          <w:p>
            <w:pPr>
              <w:pStyle w:val="9"/>
              <w:spacing w:before="22"/>
              <w:ind w:left="61"/>
              <w:rPr>
                <w:sz w:val="21"/>
              </w:rPr>
            </w:pPr>
            <w:r>
              <w:rPr>
                <w:spacing w:val="4"/>
                <w:sz w:val="21"/>
              </w:rPr>
              <w:t>学生空余时间可以参加</w:t>
            </w:r>
          </w:p>
          <w:p>
            <w:pPr>
              <w:pStyle w:val="9"/>
              <w:spacing w:before="6" w:line="310" w:lineRule="atLeast"/>
              <w:ind w:left="61" w:right="31"/>
              <w:rPr>
                <w:sz w:val="21"/>
              </w:rPr>
            </w:pPr>
            <w:r>
              <w:rPr>
                <w:spacing w:val="4"/>
                <w:sz w:val="21"/>
              </w:rPr>
              <w:t>学校组织的公共选修课</w:t>
            </w:r>
            <w:r>
              <w:rPr>
                <w:sz w:val="21"/>
              </w:rPr>
              <w:t>学习及其它教学活动。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945" w:hRule="atLeast"/>
        </w:trPr>
        <w:tc>
          <w:tcPr>
            <w:tcW w:w="1185" w:type="dxa"/>
            <w:tcBorders>
              <w:top w:val="single" w:color="000000" w:sz="4" w:space="0"/>
              <w:bottom w:val="single" w:color="000000" w:sz="4" w:space="0"/>
              <w:right w:val="single" w:color="000000" w:sz="4" w:space="0"/>
            </w:tcBorders>
          </w:tcPr>
          <w:p>
            <w:pPr>
              <w:pStyle w:val="9"/>
              <w:spacing w:before="5"/>
              <w:rPr>
                <w:sz w:val="26"/>
              </w:rPr>
            </w:pPr>
          </w:p>
          <w:p>
            <w:pPr>
              <w:pStyle w:val="9"/>
              <w:ind w:left="152" w:right="138"/>
              <w:jc w:val="center"/>
              <w:rPr>
                <w:sz w:val="21"/>
              </w:rPr>
            </w:pPr>
            <w:r>
              <w:rPr>
                <w:sz w:val="21"/>
              </w:rPr>
              <w:t>第六学期</w:t>
            </w:r>
          </w:p>
        </w:tc>
        <w:tc>
          <w:tcPr>
            <w:tcW w:w="5916" w:type="dxa"/>
            <w:tcBorders>
              <w:top w:val="single" w:color="000000" w:sz="4" w:space="0"/>
              <w:left w:val="single" w:color="000000" w:sz="4" w:space="0"/>
              <w:bottom w:val="single" w:color="000000" w:sz="4" w:space="0"/>
              <w:right w:val="single" w:color="000000" w:sz="4" w:space="0"/>
            </w:tcBorders>
          </w:tcPr>
          <w:p>
            <w:pPr>
              <w:pStyle w:val="9"/>
              <w:spacing w:before="22"/>
              <w:ind w:left="62"/>
              <w:rPr>
                <w:sz w:val="21"/>
              </w:rPr>
            </w:pPr>
            <w:r>
              <w:rPr>
                <w:spacing w:val="-7"/>
                <w:sz w:val="21"/>
              </w:rPr>
              <w:t>开展有关专业职业规划讲座，开设关于国际服装品牌赏析内容的</w:t>
            </w:r>
          </w:p>
          <w:p>
            <w:pPr>
              <w:pStyle w:val="9"/>
              <w:spacing w:before="6" w:line="310" w:lineRule="atLeast"/>
              <w:ind w:left="62" w:right="146"/>
              <w:rPr>
                <w:sz w:val="21"/>
              </w:rPr>
            </w:pPr>
            <w:r>
              <w:rPr>
                <w:spacing w:val="-15"/>
                <w:sz w:val="21"/>
              </w:rPr>
              <w:t>讲座三场，组织学生到段记西服公司见习及顶岗实习一周。同时</w:t>
            </w:r>
            <w:r>
              <w:rPr>
                <w:sz w:val="21"/>
              </w:rPr>
              <w:t>安排职场安全与健康、专业职业规划内容讲座。</w:t>
            </w:r>
          </w:p>
        </w:tc>
        <w:tc>
          <w:tcPr>
            <w:tcW w:w="2258" w:type="dxa"/>
            <w:tcBorders>
              <w:top w:val="single" w:color="000000" w:sz="4" w:space="0"/>
              <w:left w:val="single" w:color="000000" w:sz="4" w:space="0"/>
              <w:bottom w:val="single" w:color="000000" w:sz="4" w:space="0"/>
            </w:tcBorders>
          </w:tcPr>
          <w:p>
            <w:pPr>
              <w:pStyle w:val="9"/>
              <w:spacing w:before="22"/>
              <w:ind w:right="31"/>
              <w:jc w:val="right"/>
              <w:rPr>
                <w:sz w:val="21"/>
              </w:rPr>
            </w:pPr>
            <w:r>
              <w:rPr>
                <w:spacing w:val="4"/>
                <w:sz w:val="21"/>
              </w:rPr>
              <w:t>学生空余时间可以参加</w:t>
            </w:r>
          </w:p>
          <w:p>
            <w:pPr>
              <w:pStyle w:val="9"/>
              <w:spacing w:before="6" w:line="310" w:lineRule="atLeast"/>
              <w:ind w:left="61" w:right="31" w:hanging="221"/>
              <w:jc w:val="right"/>
              <w:rPr>
                <w:sz w:val="21"/>
              </w:rPr>
            </w:pPr>
            <w:r>
              <w:rPr>
                <w:spacing w:val="4"/>
                <w:sz w:val="21"/>
              </w:rPr>
              <w:t>，学校组织的公共选修课</w:t>
            </w:r>
            <w:r>
              <w:rPr>
                <w:sz w:val="21"/>
              </w:rPr>
              <w:t>学习及其它教学活动。</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43" w:hRule="atLeast"/>
        </w:trPr>
        <w:tc>
          <w:tcPr>
            <w:tcW w:w="1185" w:type="dxa"/>
            <w:tcBorders>
              <w:top w:val="single" w:color="000000" w:sz="4" w:space="0"/>
              <w:right w:val="single" w:color="000000" w:sz="4" w:space="0"/>
            </w:tcBorders>
          </w:tcPr>
          <w:p>
            <w:pPr>
              <w:pStyle w:val="9"/>
              <w:spacing w:before="3"/>
              <w:rPr>
                <w:sz w:val="26"/>
              </w:rPr>
            </w:pPr>
          </w:p>
          <w:p>
            <w:pPr>
              <w:pStyle w:val="9"/>
              <w:spacing w:before="1"/>
              <w:ind w:left="152" w:right="138"/>
              <w:jc w:val="center"/>
              <w:rPr>
                <w:sz w:val="21"/>
              </w:rPr>
            </w:pPr>
            <w:r>
              <w:rPr>
                <w:sz w:val="21"/>
              </w:rPr>
              <w:t>第九学期</w:t>
            </w:r>
          </w:p>
        </w:tc>
        <w:tc>
          <w:tcPr>
            <w:tcW w:w="5916" w:type="dxa"/>
            <w:tcBorders>
              <w:top w:val="single" w:color="000000" w:sz="4" w:space="0"/>
              <w:left w:val="single" w:color="000000" w:sz="4" w:space="0"/>
              <w:right w:val="single" w:color="000000" w:sz="4" w:space="0"/>
            </w:tcBorders>
          </w:tcPr>
          <w:p>
            <w:pPr>
              <w:pStyle w:val="9"/>
              <w:spacing w:before="22" w:line="280" w:lineRule="auto"/>
              <w:ind w:left="62" w:right="41"/>
              <w:rPr>
                <w:sz w:val="21"/>
              </w:rPr>
            </w:pPr>
            <w:r>
              <w:rPr>
                <w:spacing w:val="-10"/>
                <w:sz w:val="21"/>
              </w:rPr>
              <w:t>除安排课程《撰写顶岗实习报告》以外，开设关于服装行业企业</w:t>
            </w:r>
            <w:r>
              <w:rPr>
                <w:spacing w:val="-7"/>
                <w:sz w:val="21"/>
              </w:rPr>
              <w:t>工作过程介绍内容的讲座三场，组织学生到名瑞服饰连锁有限公</w:t>
            </w:r>
          </w:p>
          <w:p>
            <w:pPr>
              <w:pStyle w:val="9"/>
              <w:spacing w:before="1"/>
              <w:ind w:left="62"/>
              <w:rPr>
                <w:sz w:val="21"/>
              </w:rPr>
            </w:pPr>
            <w:r>
              <w:rPr>
                <w:sz w:val="21"/>
              </w:rPr>
              <w:t>司顶岗实习二周。</w:t>
            </w:r>
          </w:p>
        </w:tc>
        <w:tc>
          <w:tcPr>
            <w:tcW w:w="2258" w:type="dxa"/>
            <w:tcBorders>
              <w:top w:val="single" w:color="000000" w:sz="4" w:space="0"/>
              <w:left w:val="single" w:color="000000" w:sz="4" w:space="0"/>
            </w:tcBorders>
          </w:tcPr>
          <w:p>
            <w:pPr>
              <w:pStyle w:val="9"/>
              <w:spacing w:before="22" w:line="280" w:lineRule="auto"/>
              <w:ind w:left="61" w:right="31"/>
              <w:rPr>
                <w:sz w:val="21"/>
              </w:rPr>
            </w:pPr>
            <w:r>
              <w:rPr>
                <w:spacing w:val="4"/>
                <w:sz w:val="21"/>
              </w:rPr>
              <w:t>学生空余时间可以参加学校组织的公共选修课</w:t>
            </w:r>
          </w:p>
          <w:p>
            <w:pPr>
              <w:pStyle w:val="9"/>
              <w:spacing w:before="1"/>
              <w:ind w:left="61"/>
              <w:rPr>
                <w:sz w:val="21"/>
              </w:rPr>
            </w:pPr>
            <w:r>
              <w:rPr>
                <w:sz w:val="21"/>
              </w:rPr>
              <w:t>学习及其它教学活动。</w:t>
            </w:r>
          </w:p>
        </w:tc>
      </w:tr>
    </w:tbl>
    <w:p>
      <w:pPr>
        <w:pStyle w:val="4"/>
        <w:spacing w:before="85"/>
      </w:pPr>
      <w:r>
        <w:t>（四）学习评价</w:t>
      </w:r>
    </w:p>
    <w:p>
      <w:pPr>
        <w:pStyle w:val="8"/>
        <w:numPr>
          <w:ilvl w:val="1"/>
          <w:numId w:val="11"/>
        </w:numPr>
        <w:tabs>
          <w:tab w:val="left" w:pos="957"/>
        </w:tabs>
        <w:spacing w:before="165" w:after="0" w:line="240" w:lineRule="auto"/>
        <w:ind w:left="957" w:right="0" w:hanging="362"/>
        <w:jc w:val="left"/>
        <w:rPr>
          <w:sz w:val="24"/>
        </w:rPr>
      </w:pPr>
      <w:r>
        <w:rPr>
          <w:sz w:val="24"/>
        </w:rPr>
        <w:t>课程评估的方法介绍</w:t>
      </w:r>
    </w:p>
    <w:p>
      <w:pPr>
        <w:pStyle w:val="4"/>
        <w:spacing w:before="165"/>
      </w:pPr>
      <w:r>
        <w:t>①利用课程能力单元的学生反馈信息表。</w:t>
      </w:r>
    </w:p>
    <w:p>
      <w:pPr>
        <w:pStyle w:val="4"/>
        <w:spacing w:before="164"/>
      </w:pPr>
      <w:r>
        <w:t>②经常与学生进行课后交流沟通了解课程完成情况。</w:t>
      </w:r>
    </w:p>
    <w:p>
      <w:pPr>
        <w:pStyle w:val="4"/>
        <w:spacing w:before="166"/>
      </w:pPr>
      <w:r>
        <w:t>③召开学生座谈会。</w:t>
      </w:r>
    </w:p>
    <w:p>
      <w:pPr>
        <w:pStyle w:val="4"/>
        <w:spacing w:before="165"/>
      </w:pPr>
      <w:r>
        <w:t>④鼓励学生经常对课程提出建议的形式。</w:t>
      </w:r>
    </w:p>
    <w:p>
      <w:pPr>
        <w:pStyle w:val="4"/>
        <w:spacing w:before="166"/>
      </w:pPr>
      <w:r>
        <w:t>⑤制作课程评估问卷调查表。</w:t>
      </w:r>
    </w:p>
    <w:p>
      <w:pPr>
        <w:pStyle w:val="8"/>
        <w:numPr>
          <w:ilvl w:val="1"/>
          <w:numId w:val="11"/>
        </w:numPr>
        <w:tabs>
          <w:tab w:val="left" w:pos="957"/>
        </w:tabs>
        <w:spacing w:before="164" w:after="0" w:line="240" w:lineRule="auto"/>
        <w:ind w:left="957" w:right="0" w:hanging="362"/>
        <w:jc w:val="left"/>
        <w:rPr>
          <w:sz w:val="24"/>
        </w:rPr>
      </w:pPr>
      <w:r>
        <w:rPr>
          <w:sz w:val="24"/>
        </w:rPr>
        <w:t>学习者能力鉴定的主要方法介绍</w:t>
      </w:r>
    </w:p>
    <w:p>
      <w:pPr>
        <w:pStyle w:val="4"/>
        <w:spacing w:before="5"/>
        <w:ind w:left="0"/>
        <w:rPr>
          <w:sz w:val="6"/>
        </w:rPr>
      </w:pPr>
    </w:p>
    <w:tbl>
      <w:tblPr>
        <w:tblStyle w:val="5"/>
        <w:tblW w:w="0" w:type="auto"/>
        <w:tblInd w:w="124"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954"/>
        <w:gridCol w:w="2731"/>
        <w:gridCol w:w="567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97" w:hRule="atLeast"/>
        </w:trPr>
        <w:tc>
          <w:tcPr>
            <w:tcW w:w="954" w:type="dxa"/>
            <w:tcBorders>
              <w:bottom w:val="single" w:color="000000" w:sz="4" w:space="0"/>
              <w:right w:val="single" w:color="000000" w:sz="4" w:space="0"/>
            </w:tcBorders>
          </w:tcPr>
          <w:p>
            <w:pPr>
              <w:pStyle w:val="9"/>
              <w:spacing w:before="64"/>
              <w:ind w:left="246" w:right="230"/>
              <w:jc w:val="center"/>
              <w:rPr>
                <w:sz w:val="21"/>
              </w:rPr>
            </w:pPr>
            <w:r>
              <w:rPr>
                <w:sz w:val="21"/>
              </w:rPr>
              <w:t>序号</w:t>
            </w:r>
          </w:p>
        </w:tc>
        <w:tc>
          <w:tcPr>
            <w:tcW w:w="2731" w:type="dxa"/>
            <w:tcBorders>
              <w:left w:val="single" w:color="000000" w:sz="4" w:space="0"/>
              <w:bottom w:val="single" w:color="000000" w:sz="4" w:space="0"/>
              <w:right w:val="single" w:color="000000" w:sz="4" w:space="0"/>
            </w:tcBorders>
          </w:tcPr>
          <w:p>
            <w:pPr>
              <w:pStyle w:val="9"/>
              <w:spacing w:before="64"/>
              <w:ind w:left="405" w:right="385"/>
              <w:jc w:val="center"/>
              <w:rPr>
                <w:sz w:val="21"/>
              </w:rPr>
            </w:pPr>
            <w:r>
              <w:rPr>
                <w:sz w:val="21"/>
              </w:rPr>
              <w:t>课程名称</w:t>
            </w:r>
          </w:p>
        </w:tc>
        <w:tc>
          <w:tcPr>
            <w:tcW w:w="5671" w:type="dxa"/>
            <w:tcBorders>
              <w:left w:val="single" w:color="000000" w:sz="4" w:space="0"/>
              <w:bottom w:val="single" w:color="000000" w:sz="4" w:space="0"/>
            </w:tcBorders>
          </w:tcPr>
          <w:p>
            <w:pPr>
              <w:pStyle w:val="9"/>
              <w:spacing w:before="64"/>
              <w:ind w:left="721" w:right="694"/>
              <w:jc w:val="center"/>
              <w:rPr>
                <w:sz w:val="21"/>
              </w:rPr>
            </w:pPr>
            <w:r>
              <w:rPr>
                <w:sz w:val="21"/>
              </w:rPr>
              <w:t>鉴定方法与程序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6" w:hRule="atLeast"/>
        </w:trPr>
        <w:tc>
          <w:tcPr>
            <w:tcW w:w="954" w:type="dxa"/>
            <w:tcBorders>
              <w:top w:val="single" w:color="000000" w:sz="4" w:space="0"/>
              <w:bottom w:val="single" w:color="000000" w:sz="4" w:space="0"/>
              <w:right w:val="single" w:color="000000" w:sz="4" w:space="0"/>
            </w:tcBorders>
          </w:tcPr>
          <w:p>
            <w:pPr>
              <w:pStyle w:val="9"/>
              <w:spacing w:before="77"/>
              <w:ind w:left="15"/>
              <w:jc w:val="center"/>
              <w:rPr>
                <w:rFonts w:ascii="Times New Roman"/>
                <w:sz w:val="21"/>
              </w:rPr>
            </w:pPr>
            <w:r>
              <w:rPr>
                <w:rFonts w:ascii="Times New Roman"/>
                <w:sz w:val="21"/>
              </w:rPr>
              <w:t>1</w:t>
            </w:r>
          </w:p>
        </w:tc>
        <w:tc>
          <w:tcPr>
            <w:tcW w:w="2731" w:type="dxa"/>
            <w:tcBorders>
              <w:top w:val="single" w:color="000000" w:sz="4" w:space="0"/>
              <w:left w:val="single" w:color="000000" w:sz="4" w:space="0"/>
              <w:bottom w:val="single" w:color="000000" w:sz="4" w:space="0"/>
              <w:right w:val="single" w:color="000000" w:sz="4" w:space="0"/>
            </w:tcBorders>
          </w:tcPr>
          <w:p>
            <w:pPr>
              <w:pStyle w:val="9"/>
              <w:spacing w:before="63"/>
              <w:ind w:left="405" w:right="385"/>
              <w:jc w:val="center"/>
              <w:rPr>
                <w:sz w:val="21"/>
              </w:rPr>
            </w:pPr>
            <w:r>
              <w:rPr>
                <w:sz w:val="21"/>
              </w:rPr>
              <w:t>服装制作基础</w:t>
            </w:r>
          </w:p>
        </w:tc>
        <w:tc>
          <w:tcPr>
            <w:tcW w:w="5671" w:type="dxa"/>
            <w:vMerge w:val="restart"/>
            <w:tcBorders>
              <w:top w:val="single" w:color="000000" w:sz="4" w:space="0"/>
              <w:left w:val="single" w:color="000000" w:sz="4" w:space="0"/>
              <w:bottom w:val="single" w:color="000000" w:sz="4" w:space="0"/>
            </w:tcBorders>
          </w:tcPr>
          <w:p>
            <w:pPr>
              <w:pStyle w:val="9"/>
              <w:spacing w:before="11"/>
              <w:rPr>
                <w:sz w:val="20"/>
              </w:rPr>
            </w:pPr>
          </w:p>
          <w:p>
            <w:pPr>
              <w:pStyle w:val="9"/>
              <w:ind w:left="846"/>
              <w:rPr>
                <w:sz w:val="21"/>
              </w:rPr>
            </w:pPr>
            <w:r>
              <w:rPr>
                <w:sz w:val="21"/>
              </w:rPr>
              <w:t>购买样品</w:t>
            </w:r>
            <w:r>
              <w:rPr>
                <w:rFonts w:ascii="Times New Roman" w:hAnsi="Times New Roman" w:eastAsia="Times New Roman"/>
                <w:sz w:val="21"/>
              </w:rPr>
              <w:t>—</w:t>
            </w:r>
            <w:r>
              <w:rPr>
                <w:sz w:val="21"/>
              </w:rPr>
              <w:t>解剖</w:t>
            </w:r>
            <w:r>
              <w:rPr>
                <w:rFonts w:ascii="Times New Roman" w:hAnsi="Times New Roman" w:eastAsia="Times New Roman"/>
                <w:sz w:val="21"/>
              </w:rPr>
              <w:t>—</w:t>
            </w:r>
            <w:r>
              <w:rPr>
                <w:sz w:val="21"/>
              </w:rPr>
              <w:t>分析</w:t>
            </w:r>
            <w:r>
              <w:rPr>
                <w:rFonts w:ascii="Times New Roman" w:hAnsi="Times New Roman" w:eastAsia="Times New Roman"/>
                <w:sz w:val="21"/>
              </w:rPr>
              <w:t>—</w:t>
            </w:r>
            <w:r>
              <w:rPr>
                <w:sz w:val="21"/>
              </w:rPr>
              <w:t>仿制</w:t>
            </w:r>
            <w:r>
              <w:rPr>
                <w:rFonts w:ascii="Times New Roman" w:hAnsi="Times New Roman" w:eastAsia="Times New Roman"/>
                <w:sz w:val="21"/>
              </w:rPr>
              <w:t>—</w:t>
            </w:r>
            <w:r>
              <w:rPr>
                <w:sz w:val="21"/>
              </w:rPr>
              <w:t>记录</w:t>
            </w:r>
            <w:r>
              <w:rPr>
                <w:rFonts w:ascii="Times New Roman" w:hAnsi="Times New Roman" w:eastAsia="Times New Roman"/>
                <w:sz w:val="21"/>
              </w:rPr>
              <w:t>—</w:t>
            </w:r>
            <w:r>
              <w:rPr>
                <w:sz w:val="21"/>
              </w:rPr>
              <w:t>延伸</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6" w:hRule="atLeast"/>
        </w:trPr>
        <w:tc>
          <w:tcPr>
            <w:tcW w:w="954" w:type="dxa"/>
            <w:tcBorders>
              <w:top w:val="single" w:color="000000" w:sz="4" w:space="0"/>
              <w:bottom w:val="single" w:color="000000" w:sz="4" w:space="0"/>
              <w:right w:val="single" w:color="000000" w:sz="4" w:space="0"/>
            </w:tcBorders>
          </w:tcPr>
          <w:p>
            <w:pPr>
              <w:pStyle w:val="9"/>
              <w:spacing w:before="77"/>
              <w:ind w:left="15"/>
              <w:jc w:val="center"/>
              <w:rPr>
                <w:rFonts w:ascii="Times New Roman"/>
                <w:sz w:val="21"/>
              </w:rPr>
            </w:pPr>
            <w:r>
              <w:rPr>
                <w:rFonts w:ascii="Times New Roman"/>
                <w:sz w:val="21"/>
              </w:rPr>
              <w:t>2</w:t>
            </w:r>
          </w:p>
        </w:tc>
        <w:tc>
          <w:tcPr>
            <w:tcW w:w="2731" w:type="dxa"/>
            <w:tcBorders>
              <w:top w:val="single" w:color="000000" w:sz="4" w:space="0"/>
              <w:left w:val="single" w:color="000000" w:sz="4" w:space="0"/>
              <w:bottom w:val="single" w:color="000000" w:sz="4" w:space="0"/>
              <w:right w:val="single" w:color="000000" w:sz="4" w:space="0"/>
            </w:tcBorders>
          </w:tcPr>
          <w:p>
            <w:pPr>
              <w:pStyle w:val="9"/>
              <w:spacing w:before="63"/>
              <w:ind w:left="406" w:right="385"/>
              <w:jc w:val="center"/>
              <w:rPr>
                <w:sz w:val="21"/>
              </w:rPr>
            </w:pPr>
            <w:r>
              <w:rPr>
                <w:sz w:val="21"/>
              </w:rPr>
              <w:t>服装材料后处理</w:t>
            </w:r>
          </w:p>
        </w:tc>
        <w:tc>
          <w:tcPr>
            <w:tcW w:w="5671" w:type="dxa"/>
            <w:vMerge w:val="continue"/>
            <w:tcBorders>
              <w:top w:val="nil"/>
              <w:left w:val="single" w:color="000000" w:sz="4" w:space="0"/>
              <w:bottom w:val="single" w:color="000000" w:sz="4" w:space="0"/>
            </w:tcBorders>
          </w:tcPr>
          <w:p>
            <w:pPr>
              <w:rPr>
                <w:sz w:val="2"/>
                <w:szCs w:val="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6" w:hRule="atLeast"/>
        </w:trPr>
        <w:tc>
          <w:tcPr>
            <w:tcW w:w="954" w:type="dxa"/>
            <w:tcBorders>
              <w:top w:val="single" w:color="000000" w:sz="4" w:space="0"/>
              <w:bottom w:val="single" w:color="000000" w:sz="4" w:space="0"/>
              <w:right w:val="single" w:color="000000" w:sz="4" w:space="0"/>
            </w:tcBorders>
          </w:tcPr>
          <w:p>
            <w:pPr>
              <w:pStyle w:val="9"/>
              <w:spacing w:before="77"/>
              <w:ind w:left="15"/>
              <w:jc w:val="center"/>
              <w:rPr>
                <w:rFonts w:ascii="Times New Roman"/>
                <w:sz w:val="21"/>
              </w:rPr>
            </w:pPr>
            <w:r>
              <w:rPr>
                <w:rFonts w:ascii="Times New Roman"/>
                <w:sz w:val="21"/>
              </w:rPr>
              <w:t>3</w:t>
            </w:r>
          </w:p>
        </w:tc>
        <w:tc>
          <w:tcPr>
            <w:tcW w:w="2731" w:type="dxa"/>
            <w:tcBorders>
              <w:top w:val="single" w:color="000000" w:sz="4" w:space="0"/>
              <w:left w:val="single" w:color="000000" w:sz="4" w:space="0"/>
              <w:bottom w:val="single" w:color="000000" w:sz="4" w:space="0"/>
              <w:right w:val="single" w:color="000000" w:sz="4" w:space="0"/>
            </w:tcBorders>
          </w:tcPr>
          <w:p>
            <w:pPr>
              <w:pStyle w:val="9"/>
              <w:spacing w:before="63"/>
              <w:ind w:left="406" w:right="385"/>
              <w:jc w:val="center"/>
              <w:rPr>
                <w:sz w:val="21"/>
              </w:rPr>
            </w:pPr>
            <w:r>
              <w:rPr>
                <w:sz w:val="21"/>
              </w:rPr>
              <w:t>中外服装史</w:t>
            </w:r>
          </w:p>
        </w:tc>
        <w:tc>
          <w:tcPr>
            <w:tcW w:w="5671" w:type="dxa"/>
            <w:vMerge w:val="restart"/>
            <w:tcBorders>
              <w:top w:val="single" w:color="000000" w:sz="4" w:space="0"/>
              <w:left w:val="single" w:color="000000" w:sz="4" w:space="0"/>
              <w:bottom w:val="single" w:color="000000" w:sz="4" w:space="0"/>
            </w:tcBorders>
          </w:tcPr>
          <w:p>
            <w:pPr>
              <w:pStyle w:val="9"/>
              <w:rPr>
                <w:sz w:val="22"/>
              </w:rPr>
            </w:pPr>
          </w:p>
          <w:p>
            <w:pPr>
              <w:pStyle w:val="9"/>
              <w:spacing w:before="189"/>
              <w:ind w:left="721" w:right="695"/>
              <w:jc w:val="center"/>
              <w:rPr>
                <w:sz w:val="21"/>
              </w:rPr>
            </w:pPr>
            <w:r>
              <w:rPr>
                <w:sz w:val="21"/>
              </w:rPr>
              <w:t>命题</w:t>
            </w:r>
            <w:r>
              <w:rPr>
                <w:rFonts w:ascii="Times New Roman" w:hAnsi="Times New Roman" w:eastAsia="Times New Roman"/>
                <w:sz w:val="21"/>
              </w:rPr>
              <w:t>—</w:t>
            </w:r>
            <w:r>
              <w:rPr>
                <w:sz w:val="21"/>
              </w:rPr>
              <w:t>收集资料</w:t>
            </w:r>
            <w:r>
              <w:rPr>
                <w:rFonts w:ascii="Times New Roman" w:hAnsi="Times New Roman" w:eastAsia="Times New Roman"/>
                <w:sz w:val="21"/>
              </w:rPr>
              <w:t>—</w:t>
            </w:r>
            <w:r>
              <w:rPr>
                <w:sz w:val="21"/>
              </w:rPr>
              <w:t>独创</w:t>
            </w:r>
            <w:r>
              <w:rPr>
                <w:rFonts w:ascii="Times New Roman" w:hAnsi="Times New Roman" w:eastAsia="Times New Roman"/>
                <w:sz w:val="21"/>
              </w:rPr>
              <w:t>—</w:t>
            </w:r>
            <w:r>
              <w:rPr>
                <w:sz w:val="21"/>
              </w:rPr>
              <w:t>分析作品</w:t>
            </w:r>
            <w:r>
              <w:rPr>
                <w:rFonts w:ascii="Times New Roman" w:hAnsi="Times New Roman" w:eastAsia="Times New Roman"/>
                <w:sz w:val="21"/>
              </w:rPr>
              <w:t>—</w:t>
            </w:r>
            <w:r>
              <w:rPr>
                <w:sz w:val="21"/>
              </w:rPr>
              <w:t>市场鉴定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6" w:hRule="atLeast"/>
        </w:trPr>
        <w:tc>
          <w:tcPr>
            <w:tcW w:w="954" w:type="dxa"/>
            <w:tcBorders>
              <w:top w:val="single" w:color="000000" w:sz="4" w:space="0"/>
              <w:bottom w:val="single" w:color="000000" w:sz="4" w:space="0"/>
              <w:right w:val="single" w:color="000000" w:sz="4" w:space="0"/>
            </w:tcBorders>
          </w:tcPr>
          <w:p>
            <w:pPr>
              <w:pStyle w:val="9"/>
              <w:spacing w:before="78"/>
              <w:ind w:left="15"/>
              <w:jc w:val="center"/>
              <w:rPr>
                <w:rFonts w:ascii="Times New Roman"/>
                <w:sz w:val="21"/>
              </w:rPr>
            </w:pPr>
            <w:r>
              <w:rPr>
                <w:rFonts w:ascii="Times New Roman"/>
                <w:sz w:val="21"/>
              </w:rPr>
              <w:t>4</w:t>
            </w:r>
          </w:p>
        </w:tc>
        <w:tc>
          <w:tcPr>
            <w:tcW w:w="2731" w:type="dxa"/>
            <w:tcBorders>
              <w:top w:val="single" w:color="000000" w:sz="4" w:space="0"/>
              <w:left w:val="single" w:color="000000" w:sz="4" w:space="0"/>
              <w:bottom w:val="single" w:color="000000" w:sz="4" w:space="0"/>
              <w:right w:val="single" w:color="000000" w:sz="4" w:space="0"/>
            </w:tcBorders>
          </w:tcPr>
          <w:p>
            <w:pPr>
              <w:pStyle w:val="9"/>
              <w:spacing w:before="64"/>
              <w:ind w:left="405" w:right="385"/>
              <w:jc w:val="center"/>
              <w:rPr>
                <w:sz w:val="21"/>
              </w:rPr>
            </w:pPr>
            <w:r>
              <w:rPr>
                <w:sz w:val="21"/>
              </w:rPr>
              <w:t>服装工艺</w:t>
            </w:r>
          </w:p>
        </w:tc>
        <w:tc>
          <w:tcPr>
            <w:tcW w:w="5671" w:type="dxa"/>
            <w:vMerge w:val="continue"/>
            <w:tcBorders>
              <w:top w:val="nil"/>
              <w:left w:val="single" w:color="000000" w:sz="4" w:space="0"/>
              <w:bottom w:val="single" w:color="000000" w:sz="4" w:space="0"/>
            </w:tcBorders>
          </w:tcPr>
          <w:p>
            <w:pPr>
              <w:rPr>
                <w:sz w:val="2"/>
                <w:szCs w:val="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96" w:hRule="atLeast"/>
        </w:trPr>
        <w:tc>
          <w:tcPr>
            <w:tcW w:w="954" w:type="dxa"/>
            <w:tcBorders>
              <w:top w:val="single" w:color="000000" w:sz="4" w:space="0"/>
              <w:bottom w:val="single" w:color="000000" w:sz="4" w:space="0"/>
              <w:right w:val="single" w:color="000000" w:sz="4" w:space="0"/>
            </w:tcBorders>
          </w:tcPr>
          <w:p>
            <w:pPr>
              <w:pStyle w:val="9"/>
              <w:spacing w:before="78"/>
              <w:ind w:left="15"/>
              <w:jc w:val="center"/>
              <w:rPr>
                <w:rFonts w:ascii="Times New Roman"/>
                <w:sz w:val="21"/>
              </w:rPr>
            </w:pPr>
            <w:r>
              <w:rPr>
                <w:rFonts w:ascii="Times New Roman"/>
                <w:sz w:val="21"/>
              </w:rPr>
              <w:t>5</w:t>
            </w:r>
          </w:p>
        </w:tc>
        <w:tc>
          <w:tcPr>
            <w:tcW w:w="2731" w:type="dxa"/>
            <w:tcBorders>
              <w:top w:val="single" w:color="000000" w:sz="4" w:space="0"/>
              <w:left w:val="single" w:color="000000" w:sz="4" w:space="0"/>
              <w:bottom w:val="single" w:color="000000" w:sz="4" w:space="0"/>
              <w:right w:val="single" w:color="000000" w:sz="4" w:space="0"/>
            </w:tcBorders>
          </w:tcPr>
          <w:p>
            <w:pPr>
              <w:pStyle w:val="9"/>
              <w:spacing w:before="64"/>
              <w:ind w:left="405" w:right="385"/>
              <w:jc w:val="center"/>
              <w:rPr>
                <w:sz w:val="21"/>
              </w:rPr>
            </w:pPr>
            <w:r>
              <w:rPr>
                <w:sz w:val="21"/>
              </w:rPr>
              <w:t>服装纸样设计</w:t>
            </w:r>
          </w:p>
        </w:tc>
        <w:tc>
          <w:tcPr>
            <w:tcW w:w="5671" w:type="dxa"/>
            <w:vMerge w:val="continue"/>
            <w:tcBorders>
              <w:top w:val="nil"/>
              <w:left w:val="single" w:color="000000" w:sz="4" w:space="0"/>
              <w:bottom w:val="single" w:color="000000" w:sz="4" w:space="0"/>
            </w:tcBorders>
          </w:tcPr>
          <w:p>
            <w:pPr>
              <w:rPr>
                <w:sz w:val="2"/>
                <w:szCs w:val="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7" w:hRule="atLeast"/>
        </w:trPr>
        <w:tc>
          <w:tcPr>
            <w:tcW w:w="954" w:type="dxa"/>
            <w:tcBorders>
              <w:top w:val="single" w:color="000000" w:sz="4" w:space="0"/>
              <w:bottom w:val="single" w:color="000000" w:sz="4" w:space="0"/>
              <w:right w:val="single" w:color="000000" w:sz="4" w:space="0"/>
            </w:tcBorders>
          </w:tcPr>
          <w:p>
            <w:pPr>
              <w:pStyle w:val="9"/>
              <w:spacing w:before="78"/>
              <w:ind w:left="15"/>
              <w:jc w:val="center"/>
              <w:rPr>
                <w:rFonts w:ascii="Times New Roman"/>
                <w:sz w:val="21"/>
              </w:rPr>
            </w:pPr>
            <w:r>
              <w:rPr>
                <w:rFonts w:ascii="Times New Roman"/>
                <w:sz w:val="21"/>
              </w:rPr>
              <w:t>6</w:t>
            </w:r>
          </w:p>
        </w:tc>
        <w:tc>
          <w:tcPr>
            <w:tcW w:w="2731" w:type="dxa"/>
            <w:tcBorders>
              <w:top w:val="single" w:color="000000" w:sz="4" w:space="0"/>
              <w:left w:val="single" w:color="000000" w:sz="4" w:space="0"/>
              <w:bottom w:val="single" w:color="000000" w:sz="4" w:space="0"/>
              <w:right w:val="single" w:color="000000" w:sz="4" w:space="0"/>
            </w:tcBorders>
          </w:tcPr>
          <w:p>
            <w:pPr>
              <w:pStyle w:val="9"/>
              <w:spacing w:before="64"/>
              <w:ind w:left="406" w:right="385"/>
              <w:jc w:val="center"/>
              <w:rPr>
                <w:rFonts w:ascii="Times New Roman" w:eastAsia="Times New Roman"/>
                <w:sz w:val="21"/>
              </w:rPr>
            </w:pPr>
            <w:r>
              <w:rPr>
                <w:sz w:val="21"/>
              </w:rPr>
              <w:t xml:space="preserve">服装 </w:t>
            </w:r>
            <w:r>
              <w:rPr>
                <w:rFonts w:ascii="Times New Roman" w:eastAsia="Times New Roman"/>
                <w:sz w:val="21"/>
              </w:rPr>
              <w:t>CAD</w:t>
            </w:r>
          </w:p>
        </w:tc>
        <w:tc>
          <w:tcPr>
            <w:tcW w:w="5671" w:type="dxa"/>
            <w:vMerge w:val="restart"/>
            <w:tcBorders>
              <w:top w:val="single" w:color="000000" w:sz="4" w:space="0"/>
              <w:left w:val="single" w:color="000000" w:sz="4" w:space="0"/>
              <w:bottom w:val="single" w:color="000000" w:sz="4" w:space="0"/>
            </w:tcBorders>
          </w:tcPr>
          <w:p>
            <w:pPr>
              <w:pStyle w:val="9"/>
              <w:spacing w:before="12"/>
              <w:rPr>
                <w:sz w:val="20"/>
              </w:rPr>
            </w:pPr>
          </w:p>
          <w:p>
            <w:pPr>
              <w:pStyle w:val="9"/>
              <w:ind w:left="1371"/>
              <w:rPr>
                <w:sz w:val="21"/>
              </w:rPr>
            </w:pPr>
            <w:r>
              <w:rPr>
                <w:sz w:val="21"/>
              </w:rPr>
              <w:t>临摹</w:t>
            </w:r>
            <w:r>
              <w:rPr>
                <w:rFonts w:ascii="Times New Roman" w:hAnsi="Times New Roman" w:eastAsia="Times New Roman"/>
                <w:sz w:val="21"/>
              </w:rPr>
              <w:t>—</w:t>
            </w:r>
            <w:r>
              <w:rPr>
                <w:sz w:val="21"/>
              </w:rPr>
              <w:t>半临摹</w:t>
            </w:r>
            <w:r>
              <w:rPr>
                <w:rFonts w:ascii="Times New Roman" w:hAnsi="Times New Roman" w:eastAsia="Times New Roman"/>
                <w:sz w:val="21"/>
              </w:rPr>
              <w:t>—</w:t>
            </w:r>
            <w:r>
              <w:rPr>
                <w:sz w:val="21"/>
              </w:rPr>
              <w:t>创作</w:t>
            </w:r>
            <w:r>
              <w:rPr>
                <w:rFonts w:ascii="Times New Roman" w:hAnsi="Times New Roman" w:eastAsia="Times New Roman"/>
                <w:sz w:val="21"/>
              </w:rPr>
              <w:t>—</w:t>
            </w:r>
            <w:r>
              <w:rPr>
                <w:sz w:val="21"/>
              </w:rPr>
              <w:t>市场鉴定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96" w:hRule="atLeast"/>
        </w:trPr>
        <w:tc>
          <w:tcPr>
            <w:tcW w:w="954" w:type="dxa"/>
            <w:tcBorders>
              <w:top w:val="single" w:color="000000" w:sz="4" w:space="0"/>
              <w:bottom w:val="single" w:color="000000" w:sz="4" w:space="0"/>
              <w:right w:val="single" w:color="000000" w:sz="4" w:space="0"/>
            </w:tcBorders>
          </w:tcPr>
          <w:p>
            <w:pPr>
              <w:pStyle w:val="9"/>
              <w:spacing w:before="77"/>
              <w:ind w:left="15"/>
              <w:jc w:val="center"/>
              <w:rPr>
                <w:rFonts w:ascii="Times New Roman"/>
                <w:sz w:val="21"/>
              </w:rPr>
            </w:pPr>
            <w:r>
              <w:rPr>
                <w:rFonts w:ascii="Times New Roman"/>
                <w:sz w:val="21"/>
              </w:rPr>
              <w:t>7</w:t>
            </w:r>
          </w:p>
        </w:tc>
        <w:tc>
          <w:tcPr>
            <w:tcW w:w="2731" w:type="dxa"/>
            <w:tcBorders>
              <w:top w:val="single" w:color="000000" w:sz="4" w:space="0"/>
              <w:left w:val="single" w:color="000000" w:sz="4" w:space="0"/>
              <w:bottom w:val="single" w:color="000000" w:sz="4" w:space="0"/>
              <w:right w:val="single" w:color="000000" w:sz="4" w:space="0"/>
            </w:tcBorders>
          </w:tcPr>
          <w:p>
            <w:pPr>
              <w:pStyle w:val="9"/>
              <w:spacing w:before="63"/>
              <w:ind w:left="405" w:right="385"/>
              <w:jc w:val="center"/>
              <w:rPr>
                <w:sz w:val="21"/>
              </w:rPr>
            </w:pPr>
            <w:r>
              <w:rPr>
                <w:sz w:val="21"/>
              </w:rPr>
              <w:t>服装款式设计</w:t>
            </w:r>
          </w:p>
        </w:tc>
        <w:tc>
          <w:tcPr>
            <w:tcW w:w="5671" w:type="dxa"/>
            <w:vMerge w:val="continue"/>
            <w:tcBorders>
              <w:top w:val="nil"/>
              <w:left w:val="single" w:color="000000" w:sz="4" w:space="0"/>
              <w:bottom w:val="single" w:color="000000" w:sz="4" w:space="0"/>
            </w:tcBorders>
          </w:tcPr>
          <w:p>
            <w:pPr>
              <w:rPr>
                <w:sz w:val="2"/>
                <w:szCs w:val="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6" w:hRule="atLeast"/>
        </w:trPr>
        <w:tc>
          <w:tcPr>
            <w:tcW w:w="954" w:type="dxa"/>
            <w:tcBorders>
              <w:top w:val="single" w:color="000000" w:sz="4" w:space="0"/>
              <w:bottom w:val="single" w:color="000000" w:sz="4" w:space="0"/>
              <w:right w:val="single" w:color="000000" w:sz="4" w:space="0"/>
            </w:tcBorders>
          </w:tcPr>
          <w:p>
            <w:pPr>
              <w:pStyle w:val="9"/>
              <w:spacing w:before="77"/>
              <w:ind w:left="15"/>
              <w:jc w:val="center"/>
              <w:rPr>
                <w:rFonts w:ascii="Times New Roman"/>
                <w:sz w:val="21"/>
              </w:rPr>
            </w:pPr>
            <w:r>
              <w:rPr>
                <w:rFonts w:ascii="Times New Roman"/>
                <w:sz w:val="21"/>
              </w:rPr>
              <w:t>8</w:t>
            </w:r>
          </w:p>
        </w:tc>
        <w:tc>
          <w:tcPr>
            <w:tcW w:w="2731" w:type="dxa"/>
            <w:tcBorders>
              <w:top w:val="single" w:color="000000" w:sz="4" w:space="0"/>
              <w:left w:val="single" w:color="000000" w:sz="4" w:space="0"/>
              <w:bottom w:val="single" w:color="000000" w:sz="4" w:space="0"/>
              <w:right w:val="single" w:color="000000" w:sz="4" w:space="0"/>
            </w:tcBorders>
          </w:tcPr>
          <w:p>
            <w:pPr>
              <w:pStyle w:val="9"/>
              <w:spacing w:before="63"/>
              <w:ind w:left="405" w:right="385"/>
              <w:jc w:val="center"/>
              <w:rPr>
                <w:sz w:val="21"/>
              </w:rPr>
            </w:pPr>
            <w:r>
              <w:rPr>
                <w:sz w:val="21"/>
              </w:rPr>
              <w:t>服装营销</w:t>
            </w:r>
          </w:p>
        </w:tc>
        <w:tc>
          <w:tcPr>
            <w:tcW w:w="5671" w:type="dxa"/>
            <w:vMerge w:val="restart"/>
            <w:tcBorders>
              <w:top w:val="single" w:color="000000" w:sz="4" w:space="0"/>
              <w:left w:val="single" w:color="000000" w:sz="4" w:space="0"/>
              <w:bottom w:val="single" w:color="000000" w:sz="4" w:space="0"/>
            </w:tcBorders>
          </w:tcPr>
          <w:p>
            <w:pPr>
              <w:pStyle w:val="9"/>
              <w:spacing w:before="11"/>
              <w:rPr>
                <w:sz w:val="20"/>
              </w:rPr>
            </w:pPr>
          </w:p>
          <w:p>
            <w:pPr>
              <w:pStyle w:val="9"/>
              <w:ind w:left="721" w:right="695"/>
              <w:jc w:val="center"/>
              <w:rPr>
                <w:sz w:val="21"/>
              </w:rPr>
            </w:pPr>
            <w:r>
              <w:rPr>
                <w:sz w:val="21"/>
              </w:rPr>
              <w:t>命题</w:t>
            </w:r>
            <w:r>
              <w:rPr>
                <w:rFonts w:ascii="Times New Roman" w:hAnsi="Times New Roman" w:eastAsia="Times New Roman"/>
                <w:sz w:val="21"/>
              </w:rPr>
              <w:t>—</w:t>
            </w:r>
            <w:r>
              <w:rPr>
                <w:sz w:val="21"/>
              </w:rPr>
              <w:t>收集资料</w:t>
            </w:r>
            <w:r>
              <w:rPr>
                <w:rFonts w:ascii="Times New Roman" w:hAnsi="Times New Roman" w:eastAsia="Times New Roman"/>
                <w:sz w:val="21"/>
              </w:rPr>
              <w:t>—</w:t>
            </w:r>
            <w:r>
              <w:rPr>
                <w:sz w:val="21"/>
              </w:rPr>
              <w:t>独创</w:t>
            </w:r>
            <w:r>
              <w:rPr>
                <w:rFonts w:ascii="Times New Roman" w:hAnsi="Times New Roman" w:eastAsia="Times New Roman"/>
                <w:sz w:val="21"/>
              </w:rPr>
              <w:t>—</w:t>
            </w:r>
            <w:r>
              <w:rPr>
                <w:sz w:val="21"/>
              </w:rPr>
              <w:t>分析作品</w:t>
            </w:r>
            <w:r>
              <w:rPr>
                <w:rFonts w:ascii="Times New Roman" w:hAnsi="Times New Roman" w:eastAsia="Times New Roman"/>
                <w:sz w:val="21"/>
              </w:rPr>
              <w:t>—</w:t>
            </w:r>
            <w:r>
              <w:rPr>
                <w:sz w:val="21"/>
              </w:rPr>
              <w:t>市场鉴定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97" w:hRule="atLeast"/>
        </w:trPr>
        <w:tc>
          <w:tcPr>
            <w:tcW w:w="954" w:type="dxa"/>
            <w:tcBorders>
              <w:top w:val="single" w:color="000000" w:sz="4" w:space="0"/>
              <w:bottom w:val="single" w:color="000000" w:sz="4" w:space="0"/>
              <w:right w:val="single" w:color="000000" w:sz="4" w:space="0"/>
            </w:tcBorders>
          </w:tcPr>
          <w:p>
            <w:pPr>
              <w:pStyle w:val="9"/>
              <w:spacing w:before="77"/>
              <w:ind w:left="15"/>
              <w:jc w:val="center"/>
              <w:rPr>
                <w:rFonts w:ascii="Times New Roman"/>
                <w:sz w:val="21"/>
              </w:rPr>
            </w:pPr>
            <w:r>
              <w:rPr>
                <w:rFonts w:ascii="Times New Roman"/>
                <w:sz w:val="21"/>
              </w:rPr>
              <w:t>9</w:t>
            </w:r>
          </w:p>
        </w:tc>
        <w:tc>
          <w:tcPr>
            <w:tcW w:w="2731" w:type="dxa"/>
            <w:tcBorders>
              <w:top w:val="single" w:color="000000" w:sz="4" w:space="0"/>
              <w:left w:val="single" w:color="000000" w:sz="4" w:space="0"/>
              <w:bottom w:val="single" w:color="000000" w:sz="4" w:space="0"/>
              <w:right w:val="single" w:color="000000" w:sz="4" w:space="0"/>
            </w:tcBorders>
          </w:tcPr>
          <w:p>
            <w:pPr>
              <w:pStyle w:val="9"/>
              <w:spacing w:before="64"/>
              <w:ind w:left="406" w:right="385"/>
              <w:jc w:val="center"/>
              <w:rPr>
                <w:sz w:val="21"/>
              </w:rPr>
            </w:pPr>
            <w:r>
              <w:rPr>
                <w:sz w:val="21"/>
              </w:rPr>
              <w:t>服装款式平面图技法</w:t>
            </w:r>
          </w:p>
        </w:tc>
        <w:tc>
          <w:tcPr>
            <w:tcW w:w="5671" w:type="dxa"/>
            <w:vMerge w:val="continue"/>
            <w:tcBorders>
              <w:top w:val="nil"/>
              <w:left w:val="single" w:color="000000" w:sz="4" w:space="0"/>
              <w:bottom w:val="single" w:color="000000" w:sz="4" w:space="0"/>
            </w:tcBorders>
          </w:tcPr>
          <w:p>
            <w:pPr>
              <w:rPr>
                <w:sz w:val="2"/>
                <w:szCs w:val="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91" w:hRule="atLeast"/>
        </w:trPr>
        <w:tc>
          <w:tcPr>
            <w:tcW w:w="954" w:type="dxa"/>
            <w:tcBorders>
              <w:top w:val="single" w:color="000000" w:sz="4" w:space="0"/>
              <w:bottom w:val="single" w:color="000000" w:sz="4" w:space="0"/>
              <w:right w:val="single" w:color="000000" w:sz="4" w:space="0"/>
            </w:tcBorders>
          </w:tcPr>
          <w:p>
            <w:pPr>
              <w:pStyle w:val="9"/>
              <w:spacing w:before="78"/>
              <w:ind w:left="246" w:right="230"/>
              <w:jc w:val="center"/>
              <w:rPr>
                <w:rFonts w:ascii="Times New Roman"/>
                <w:sz w:val="21"/>
              </w:rPr>
            </w:pPr>
            <w:r>
              <w:rPr>
                <w:rFonts w:ascii="Times New Roman"/>
                <w:sz w:val="21"/>
              </w:rPr>
              <w:t>10</w:t>
            </w:r>
          </w:p>
        </w:tc>
        <w:tc>
          <w:tcPr>
            <w:tcW w:w="2731" w:type="dxa"/>
            <w:tcBorders>
              <w:top w:val="single" w:color="000000" w:sz="4" w:space="0"/>
              <w:left w:val="single" w:color="000000" w:sz="4" w:space="0"/>
              <w:bottom w:val="single" w:color="000000" w:sz="4" w:space="0"/>
              <w:right w:val="single" w:color="000000" w:sz="4" w:space="0"/>
            </w:tcBorders>
          </w:tcPr>
          <w:p>
            <w:pPr>
              <w:pStyle w:val="9"/>
              <w:spacing w:before="64"/>
              <w:ind w:left="405" w:right="385"/>
              <w:jc w:val="center"/>
              <w:rPr>
                <w:sz w:val="21"/>
              </w:rPr>
            </w:pPr>
            <w:r>
              <w:rPr>
                <w:sz w:val="21"/>
              </w:rPr>
              <w:t>服装主题设计</w:t>
            </w:r>
          </w:p>
        </w:tc>
        <w:tc>
          <w:tcPr>
            <w:tcW w:w="5671" w:type="dxa"/>
            <w:vMerge w:val="restart"/>
            <w:tcBorders>
              <w:top w:val="single" w:color="000000" w:sz="4" w:space="0"/>
              <w:left w:val="single" w:color="000000" w:sz="4" w:space="0"/>
            </w:tcBorders>
          </w:tcPr>
          <w:p>
            <w:pPr>
              <w:pStyle w:val="9"/>
              <w:rPr>
                <w:sz w:val="22"/>
              </w:rPr>
            </w:pPr>
          </w:p>
          <w:p>
            <w:pPr>
              <w:pStyle w:val="9"/>
              <w:spacing w:before="189"/>
              <w:ind w:left="1371"/>
              <w:rPr>
                <w:sz w:val="21"/>
              </w:rPr>
            </w:pPr>
            <w:r>
              <w:rPr>
                <w:sz w:val="21"/>
              </w:rPr>
              <w:t>命题</w:t>
            </w:r>
            <w:r>
              <w:rPr>
                <w:rFonts w:ascii="Times New Roman" w:hAnsi="Times New Roman" w:eastAsia="Times New Roman"/>
                <w:sz w:val="21"/>
              </w:rPr>
              <w:t>—</w:t>
            </w:r>
            <w:r>
              <w:rPr>
                <w:sz w:val="21"/>
              </w:rPr>
              <w:t>工业制版流程</w:t>
            </w:r>
            <w:r>
              <w:rPr>
                <w:rFonts w:ascii="Times New Roman" w:hAnsi="Times New Roman" w:eastAsia="Times New Roman"/>
                <w:sz w:val="21"/>
              </w:rPr>
              <w:t>—</w:t>
            </w:r>
            <w:r>
              <w:rPr>
                <w:sz w:val="21"/>
              </w:rPr>
              <w:t>市场鉴定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86" w:hRule="atLeast"/>
        </w:trPr>
        <w:tc>
          <w:tcPr>
            <w:tcW w:w="954" w:type="dxa"/>
            <w:tcBorders>
              <w:top w:val="single" w:color="000000" w:sz="4" w:space="0"/>
              <w:bottom w:val="single" w:color="000000" w:sz="4" w:space="0"/>
              <w:right w:val="single" w:color="000000" w:sz="4" w:space="0"/>
            </w:tcBorders>
          </w:tcPr>
          <w:p>
            <w:pPr>
              <w:pStyle w:val="9"/>
              <w:spacing w:before="73"/>
              <w:ind w:left="240" w:right="231"/>
              <w:jc w:val="center"/>
              <w:rPr>
                <w:rFonts w:ascii="Times New Roman"/>
                <w:sz w:val="21"/>
              </w:rPr>
            </w:pPr>
            <w:r>
              <w:rPr>
                <w:rFonts w:ascii="Times New Roman"/>
                <w:sz w:val="21"/>
              </w:rPr>
              <w:t>11</w:t>
            </w:r>
          </w:p>
        </w:tc>
        <w:tc>
          <w:tcPr>
            <w:tcW w:w="2731" w:type="dxa"/>
            <w:tcBorders>
              <w:top w:val="single" w:color="000000" w:sz="4" w:space="0"/>
              <w:left w:val="single" w:color="000000" w:sz="4" w:space="0"/>
              <w:bottom w:val="single" w:color="000000" w:sz="4" w:space="0"/>
              <w:right w:val="single" w:color="000000" w:sz="4" w:space="0"/>
            </w:tcBorders>
          </w:tcPr>
          <w:p>
            <w:pPr>
              <w:pStyle w:val="9"/>
              <w:spacing w:before="59"/>
              <w:ind w:left="405" w:right="385"/>
              <w:jc w:val="center"/>
              <w:rPr>
                <w:sz w:val="21"/>
              </w:rPr>
            </w:pPr>
            <w:r>
              <w:rPr>
                <w:sz w:val="21"/>
              </w:rPr>
              <w:t>产品企划</w:t>
            </w:r>
          </w:p>
        </w:tc>
        <w:tc>
          <w:tcPr>
            <w:tcW w:w="5671" w:type="dxa"/>
            <w:vMerge w:val="continue"/>
            <w:tcBorders>
              <w:top w:val="nil"/>
              <w:left w:val="single" w:color="000000" w:sz="4" w:space="0"/>
            </w:tcBorders>
          </w:tcPr>
          <w:p>
            <w:pPr>
              <w:rPr>
                <w:sz w:val="2"/>
                <w:szCs w:val="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1" w:hRule="atLeast"/>
        </w:trPr>
        <w:tc>
          <w:tcPr>
            <w:tcW w:w="954" w:type="dxa"/>
            <w:tcBorders>
              <w:top w:val="single" w:color="000000" w:sz="4" w:space="0"/>
              <w:right w:val="single" w:color="000000" w:sz="4" w:space="0"/>
            </w:tcBorders>
          </w:tcPr>
          <w:p>
            <w:pPr>
              <w:pStyle w:val="9"/>
              <w:spacing w:before="73"/>
              <w:ind w:left="246" w:right="230"/>
              <w:jc w:val="center"/>
              <w:rPr>
                <w:rFonts w:ascii="Times New Roman"/>
                <w:sz w:val="21"/>
              </w:rPr>
            </w:pPr>
            <w:r>
              <w:rPr>
                <w:rFonts w:ascii="Times New Roman"/>
                <w:sz w:val="21"/>
              </w:rPr>
              <w:t>12</w:t>
            </w:r>
          </w:p>
        </w:tc>
        <w:tc>
          <w:tcPr>
            <w:tcW w:w="2731" w:type="dxa"/>
            <w:tcBorders>
              <w:top w:val="single" w:color="000000" w:sz="4" w:space="0"/>
              <w:left w:val="single" w:color="000000" w:sz="4" w:space="0"/>
              <w:right w:val="single" w:color="000000" w:sz="4" w:space="0"/>
            </w:tcBorders>
          </w:tcPr>
          <w:p>
            <w:pPr>
              <w:pStyle w:val="9"/>
              <w:spacing w:before="59"/>
              <w:ind w:left="405" w:right="385"/>
              <w:jc w:val="center"/>
              <w:rPr>
                <w:sz w:val="21"/>
              </w:rPr>
            </w:pPr>
            <w:r>
              <w:rPr>
                <w:sz w:val="21"/>
              </w:rPr>
              <w:t>工业纸样设计</w:t>
            </w:r>
          </w:p>
        </w:tc>
        <w:tc>
          <w:tcPr>
            <w:tcW w:w="5671" w:type="dxa"/>
            <w:vMerge w:val="continue"/>
            <w:tcBorders>
              <w:top w:val="nil"/>
              <w:left w:val="single" w:color="000000" w:sz="4" w:space="0"/>
            </w:tcBorders>
          </w:tcPr>
          <w:p>
            <w:pPr>
              <w:rPr>
                <w:sz w:val="2"/>
                <w:szCs w:val="2"/>
              </w:rPr>
            </w:pPr>
          </w:p>
        </w:tc>
      </w:tr>
    </w:tbl>
    <w:p>
      <w:pPr>
        <w:spacing w:after="0"/>
        <w:rPr>
          <w:sz w:val="2"/>
          <w:szCs w:val="2"/>
        </w:rPr>
        <w:sectPr>
          <w:footerReference r:id="rId15" w:type="default"/>
          <w:footerReference r:id="rId16" w:type="even"/>
          <w:pgSz w:w="11910" w:h="16840"/>
          <w:pgMar w:top="1460" w:right="1040" w:bottom="1280" w:left="1160" w:header="988" w:footer="1096" w:gutter="0"/>
          <w:pgNumType w:start="652"/>
          <w:cols w:space="720" w:num="1"/>
        </w:sectPr>
      </w:pPr>
    </w:p>
    <w:tbl>
      <w:tblPr>
        <w:tblStyle w:val="5"/>
        <w:tblW w:w="0" w:type="auto"/>
        <w:tblInd w:w="124"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954"/>
        <w:gridCol w:w="2731"/>
        <w:gridCol w:w="567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7" w:hRule="atLeast"/>
        </w:trPr>
        <w:tc>
          <w:tcPr>
            <w:tcW w:w="954" w:type="dxa"/>
            <w:tcBorders>
              <w:bottom w:val="single" w:color="000000" w:sz="4" w:space="0"/>
              <w:right w:val="single" w:color="000000" w:sz="4" w:space="0"/>
            </w:tcBorders>
          </w:tcPr>
          <w:p>
            <w:pPr>
              <w:pStyle w:val="9"/>
              <w:spacing w:before="78"/>
              <w:ind w:left="246" w:right="230"/>
              <w:jc w:val="center"/>
              <w:rPr>
                <w:rFonts w:ascii="Times New Roman"/>
                <w:sz w:val="21"/>
              </w:rPr>
            </w:pPr>
            <w:r>
              <w:rPr>
                <w:rFonts w:ascii="Times New Roman"/>
                <w:sz w:val="21"/>
              </w:rPr>
              <w:t>13</w:t>
            </w:r>
          </w:p>
        </w:tc>
        <w:tc>
          <w:tcPr>
            <w:tcW w:w="2731" w:type="dxa"/>
            <w:tcBorders>
              <w:left w:val="single" w:color="000000" w:sz="4" w:space="0"/>
              <w:bottom w:val="single" w:color="000000" w:sz="4" w:space="0"/>
              <w:right w:val="single" w:color="000000" w:sz="4" w:space="0"/>
            </w:tcBorders>
          </w:tcPr>
          <w:p>
            <w:pPr>
              <w:pStyle w:val="9"/>
              <w:spacing w:before="64"/>
              <w:ind w:left="406" w:right="385"/>
              <w:jc w:val="center"/>
              <w:rPr>
                <w:sz w:val="21"/>
              </w:rPr>
            </w:pPr>
            <w:r>
              <w:rPr>
                <w:sz w:val="21"/>
              </w:rPr>
              <w:t>服装工艺Ⅰ</w:t>
            </w:r>
          </w:p>
        </w:tc>
        <w:tc>
          <w:tcPr>
            <w:tcW w:w="5671" w:type="dxa"/>
            <w:vMerge w:val="restart"/>
            <w:tcBorders>
              <w:left w:val="single" w:color="000000" w:sz="4" w:space="0"/>
              <w:bottom w:val="single" w:color="000000" w:sz="4" w:space="0"/>
            </w:tcBorders>
          </w:tcPr>
          <w:p>
            <w:pPr>
              <w:pStyle w:val="9"/>
              <w:rPr>
                <w:sz w:val="22"/>
              </w:rPr>
            </w:pPr>
          </w:p>
          <w:p>
            <w:pPr>
              <w:pStyle w:val="9"/>
              <w:spacing w:before="189"/>
              <w:ind w:left="1581"/>
              <w:rPr>
                <w:sz w:val="21"/>
              </w:rPr>
            </w:pPr>
            <w:r>
              <w:rPr>
                <w:sz w:val="21"/>
              </w:rPr>
              <w:t>命题</w:t>
            </w:r>
            <w:r>
              <w:rPr>
                <w:rFonts w:ascii="Times New Roman" w:hAnsi="Times New Roman" w:eastAsia="Times New Roman"/>
                <w:sz w:val="21"/>
              </w:rPr>
              <w:t>—</w:t>
            </w:r>
            <w:r>
              <w:rPr>
                <w:sz w:val="21"/>
              </w:rPr>
              <w:t>工艺流程</w:t>
            </w:r>
            <w:r>
              <w:rPr>
                <w:rFonts w:ascii="Times New Roman" w:hAnsi="Times New Roman" w:eastAsia="Times New Roman"/>
                <w:sz w:val="21"/>
              </w:rPr>
              <w:t>—</w:t>
            </w:r>
            <w:r>
              <w:rPr>
                <w:sz w:val="21"/>
              </w:rPr>
              <w:t>市场鉴定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6" w:hRule="atLeast"/>
        </w:trPr>
        <w:tc>
          <w:tcPr>
            <w:tcW w:w="954" w:type="dxa"/>
            <w:tcBorders>
              <w:top w:val="single" w:color="000000" w:sz="4" w:space="0"/>
              <w:bottom w:val="single" w:color="000000" w:sz="4" w:space="0"/>
              <w:right w:val="single" w:color="000000" w:sz="4" w:space="0"/>
            </w:tcBorders>
          </w:tcPr>
          <w:p>
            <w:pPr>
              <w:pStyle w:val="9"/>
              <w:spacing w:before="77"/>
              <w:ind w:left="246" w:right="230"/>
              <w:jc w:val="center"/>
              <w:rPr>
                <w:rFonts w:ascii="Times New Roman"/>
                <w:sz w:val="21"/>
              </w:rPr>
            </w:pPr>
            <w:r>
              <w:rPr>
                <w:rFonts w:ascii="Times New Roman"/>
                <w:sz w:val="21"/>
              </w:rPr>
              <w:t>14</w:t>
            </w:r>
          </w:p>
        </w:tc>
        <w:tc>
          <w:tcPr>
            <w:tcW w:w="2731" w:type="dxa"/>
            <w:tcBorders>
              <w:top w:val="single" w:color="000000" w:sz="4" w:space="0"/>
              <w:left w:val="single" w:color="000000" w:sz="4" w:space="0"/>
              <w:bottom w:val="single" w:color="000000" w:sz="4" w:space="0"/>
              <w:right w:val="single" w:color="000000" w:sz="4" w:space="0"/>
            </w:tcBorders>
          </w:tcPr>
          <w:p>
            <w:pPr>
              <w:pStyle w:val="9"/>
              <w:spacing w:before="63"/>
              <w:ind w:left="406" w:right="385"/>
              <w:jc w:val="center"/>
              <w:rPr>
                <w:sz w:val="21"/>
              </w:rPr>
            </w:pPr>
            <w:r>
              <w:rPr>
                <w:sz w:val="21"/>
              </w:rPr>
              <w:t>服装工艺Ⅱ</w:t>
            </w:r>
          </w:p>
        </w:tc>
        <w:tc>
          <w:tcPr>
            <w:tcW w:w="5671" w:type="dxa"/>
            <w:vMerge w:val="continue"/>
            <w:tcBorders>
              <w:top w:val="nil"/>
              <w:left w:val="single" w:color="000000" w:sz="4" w:space="0"/>
              <w:bottom w:val="single" w:color="000000" w:sz="4" w:space="0"/>
            </w:tcBorders>
          </w:tcPr>
          <w:p>
            <w:pPr>
              <w:rPr>
                <w:sz w:val="2"/>
                <w:szCs w:val="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7" w:hRule="atLeast"/>
        </w:trPr>
        <w:tc>
          <w:tcPr>
            <w:tcW w:w="954" w:type="dxa"/>
            <w:tcBorders>
              <w:top w:val="single" w:color="000000" w:sz="4" w:space="0"/>
              <w:bottom w:val="single" w:color="000000" w:sz="4" w:space="0"/>
              <w:right w:val="single" w:color="000000" w:sz="4" w:space="0"/>
            </w:tcBorders>
          </w:tcPr>
          <w:p>
            <w:pPr>
              <w:pStyle w:val="9"/>
              <w:spacing w:before="78"/>
              <w:ind w:left="246" w:right="230"/>
              <w:jc w:val="center"/>
              <w:rPr>
                <w:rFonts w:ascii="Times New Roman"/>
                <w:sz w:val="21"/>
              </w:rPr>
            </w:pPr>
            <w:r>
              <w:rPr>
                <w:rFonts w:ascii="Times New Roman"/>
                <w:sz w:val="21"/>
              </w:rPr>
              <w:t>15</w:t>
            </w:r>
          </w:p>
        </w:tc>
        <w:tc>
          <w:tcPr>
            <w:tcW w:w="2731" w:type="dxa"/>
            <w:tcBorders>
              <w:top w:val="single" w:color="000000" w:sz="4" w:space="0"/>
              <w:left w:val="single" w:color="000000" w:sz="4" w:space="0"/>
              <w:bottom w:val="single" w:color="000000" w:sz="4" w:space="0"/>
              <w:right w:val="single" w:color="000000" w:sz="4" w:space="0"/>
            </w:tcBorders>
          </w:tcPr>
          <w:p>
            <w:pPr>
              <w:pStyle w:val="9"/>
              <w:spacing w:before="64"/>
              <w:ind w:left="405" w:right="385"/>
              <w:jc w:val="center"/>
              <w:rPr>
                <w:sz w:val="21"/>
              </w:rPr>
            </w:pPr>
            <w:r>
              <w:rPr>
                <w:sz w:val="21"/>
              </w:rPr>
              <w:t>高级服装工艺制作</w:t>
            </w:r>
          </w:p>
        </w:tc>
        <w:tc>
          <w:tcPr>
            <w:tcW w:w="5671" w:type="dxa"/>
            <w:vMerge w:val="continue"/>
            <w:tcBorders>
              <w:top w:val="nil"/>
              <w:left w:val="single" w:color="000000" w:sz="4" w:space="0"/>
              <w:bottom w:val="single" w:color="000000" w:sz="4" w:space="0"/>
            </w:tcBorders>
          </w:tcPr>
          <w:p>
            <w:pPr>
              <w:rPr>
                <w:sz w:val="2"/>
                <w:szCs w:val="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6" w:hRule="atLeast"/>
        </w:trPr>
        <w:tc>
          <w:tcPr>
            <w:tcW w:w="954" w:type="dxa"/>
            <w:tcBorders>
              <w:top w:val="single" w:color="000000" w:sz="4" w:space="0"/>
              <w:right w:val="single" w:color="000000" w:sz="4" w:space="0"/>
            </w:tcBorders>
          </w:tcPr>
          <w:p>
            <w:pPr>
              <w:pStyle w:val="9"/>
              <w:spacing w:before="78"/>
              <w:ind w:left="246" w:right="230"/>
              <w:jc w:val="center"/>
              <w:rPr>
                <w:rFonts w:ascii="Times New Roman"/>
                <w:sz w:val="21"/>
              </w:rPr>
            </w:pPr>
            <w:r>
              <w:rPr>
                <w:rFonts w:ascii="Times New Roman"/>
                <w:sz w:val="21"/>
              </w:rPr>
              <w:t>16</w:t>
            </w:r>
          </w:p>
        </w:tc>
        <w:tc>
          <w:tcPr>
            <w:tcW w:w="2731" w:type="dxa"/>
            <w:tcBorders>
              <w:top w:val="single" w:color="000000" w:sz="4" w:space="0"/>
              <w:left w:val="single" w:color="000000" w:sz="4" w:space="0"/>
              <w:right w:val="single" w:color="000000" w:sz="4" w:space="0"/>
            </w:tcBorders>
          </w:tcPr>
          <w:p>
            <w:pPr>
              <w:pStyle w:val="9"/>
              <w:spacing w:before="64"/>
              <w:ind w:left="405" w:right="385"/>
              <w:jc w:val="center"/>
              <w:rPr>
                <w:sz w:val="21"/>
              </w:rPr>
            </w:pPr>
            <w:r>
              <w:rPr>
                <w:sz w:val="21"/>
              </w:rPr>
              <w:t>服装陈列</w:t>
            </w:r>
          </w:p>
        </w:tc>
        <w:tc>
          <w:tcPr>
            <w:tcW w:w="5671" w:type="dxa"/>
            <w:tcBorders>
              <w:top w:val="single" w:color="000000" w:sz="4" w:space="0"/>
              <w:left w:val="single" w:color="000000" w:sz="4" w:space="0"/>
            </w:tcBorders>
          </w:tcPr>
          <w:p>
            <w:pPr>
              <w:pStyle w:val="9"/>
              <w:spacing w:before="64"/>
              <w:ind w:left="721" w:right="695"/>
              <w:jc w:val="center"/>
              <w:rPr>
                <w:sz w:val="21"/>
              </w:rPr>
            </w:pPr>
            <w:r>
              <w:rPr>
                <w:sz w:val="21"/>
              </w:rPr>
              <w:t>理论</w:t>
            </w:r>
            <w:r>
              <w:rPr>
                <w:rFonts w:ascii="Times New Roman" w:hAnsi="Times New Roman" w:eastAsia="Times New Roman"/>
                <w:sz w:val="21"/>
              </w:rPr>
              <w:t>—-</w:t>
            </w:r>
            <w:r>
              <w:rPr>
                <w:sz w:val="21"/>
              </w:rPr>
              <w:t>现场</w:t>
            </w:r>
            <w:r>
              <w:rPr>
                <w:rFonts w:ascii="Times New Roman" w:hAnsi="Times New Roman" w:eastAsia="Times New Roman"/>
                <w:sz w:val="21"/>
              </w:rPr>
              <w:t>—</w:t>
            </w:r>
            <w:r>
              <w:rPr>
                <w:sz w:val="21"/>
              </w:rPr>
              <w:t>应用</w:t>
            </w:r>
          </w:p>
        </w:tc>
      </w:tr>
    </w:tbl>
    <w:p>
      <w:pPr>
        <w:pStyle w:val="4"/>
        <w:spacing w:before="94"/>
      </w:pPr>
      <w:r>
        <w:t>（五）质量管理</w:t>
      </w:r>
    </w:p>
    <w:p>
      <w:pPr>
        <w:pStyle w:val="4"/>
        <w:spacing w:before="165" w:line="369" w:lineRule="auto"/>
        <w:ind w:left="115" w:right="234" w:firstLine="480"/>
        <w:jc w:val="both"/>
      </w:pPr>
      <w:r>
        <w:t>通过行业专家的定期走访保障教学内容与形式的前沿化；教学督导的教学监督保障教学秩序的有序进行；通过校企合作专员不定期传递企业最新信息已保障教学紧跟相关企业需求；通过学生的评价与反馈及时调整教学中遇到的问题和教学方法；通过聘请企业专家作为重要课程的师资保障教学质量；集合企业和专业教师力量编写理实一体化的教材；积极组织教研教改活动，促进教学质量进步；在教学环节中跟多的增加实践与互动及互联网环节，以适应专业教学的发展需求。</w:t>
      </w:r>
    </w:p>
    <w:p>
      <w:pPr>
        <w:pStyle w:val="4"/>
        <w:spacing w:line="301" w:lineRule="exact"/>
        <w:rPr>
          <w:rFonts w:hint="eastAsia" w:ascii="黑体" w:eastAsia="黑体"/>
        </w:rPr>
      </w:pPr>
      <w:r>
        <w:rPr>
          <w:rFonts w:hint="eastAsia" w:ascii="黑体" w:eastAsia="黑体"/>
        </w:rPr>
        <w:t>九、毕业要求</w:t>
      </w:r>
    </w:p>
    <w:p>
      <w:pPr>
        <w:pStyle w:val="4"/>
        <w:spacing w:before="165" w:line="369" w:lineRule="auto"/>
        <w:ind w:left="115" w:right="234" w:firstLine="480"/>
        <w:jc w:val="both"/>
      </w:pPr>
      <w:r>
        <w:t>思想政治素质</w:t>
      </w:r>
      <w:r>
        <w:rPr>
          <w:rFonts w:ascii="Times New Roman" w:hAnsi="Times New Roman" w:eastAsia="Times New Roman"/>
        </w:rPr>
        <w:t>——</w:t>
      </w:r>
      <w:r>
        <w:t>拥护中国共产党的领导，拥护社会主义制度，坚定中国特色社会主义理想信念；树立正确的世界观、人生观、价值观、道德观和法治观；实现德智体美劳全面发展，成为中国特色社会主义的合格建设者和可靠接班人。</w:t>
      </w:r>
    </w:p>
    <w:p>
      <w:pPr>
        <w:pStyle w:val="4"/>
        <w:spacing w:line="369" w:lineRule="auto"/>
        <w:ind w:left="115" w:right="234" w:firstLine="480"/>
        <w:jc w:val="both"/>
      </w:pPr>
      <w:r>
        <w:t>学业成绩</w:t>
      </w:r>
      <w:r>
        <w:rPr>
          <w:rFonts w:ascii="Times New Roman" w:hAnsi="Times New Roman" w:eastAsia="Times New Roman"/>
        </w:rPr>
        <w:t>——</w:t>
      </w:r>
      <w:r>
        <w:t xml:space="preserve">修完专业人才培养方案规定的各门课程达到合格标准，取得规定的最低毕业总学分 </w:t>
      </w:r>
      <w:r>
        <w:rPr>
          <w:rFonts w:ascii="Times New Roman" w:hAnsi="Times New Roman" w:eastAsia="Times New Roman"/>
        </w:rPr>
        <w:t xml:space="preserve">135 </w:t>
      </w:r>
      <w:r>
        <w:t xml:space="preserve">学分（包括公选课 </w:t>
      </w:r>
      <w:r>
        <w:rPr>
          <w:rFonts w:ascii="Times New Roman" w:hAnsi="Times New Roman" w:eastAsia="Times New Roman"/>
        </w:rPr>
        <w:t xml:space="preserve">8 </w:t>
      </w:r>
      <w:r>
        <w:t>学分）。</w:t>
      </w:r>
    </w:p>
    <w:p>
      <w:pPr>
        <w:pStyle w:val="4"/>
        <w:spacing w:line="306" w:lineRule="exact"/>
        <w:jc w:val="both"/>
      </w:pPr>
      <w:r>
        <w:t>创新创业意识</w:t>
      </w:r>
      <w:r>
        <w:rPr>
          <w:rFonts w:ascii="Times New Roman" w:hAnsi="Times New Roman" w:eastAsia="Times New Roman"/>
        </w:rPr>
        <w:t>——</w:t>
      </w:r>
      <w:r>
        <w:t xml:space="preserve">参与各类创新创业活动，获得创新创业教育必修课 </w:t>
      </w:r>
      <w:r>
        <w:rPr>
          <w:rFonts w:ascii="Times New Roman" w:hAnsi="Times New Roman" w:eastAsia="Times New Roman"/>
        </w:rPr>
        <w:t xml:space="preserve">2 </w:t>
      </w:r>
      <w:r>
        <w:t>学分。</w:t>
      </w:r>
    </w:p>
    <w:p>
      <w:pPr>
        <w:pStyle w:val="4"/>
        <w:spacing w:before="163"/>
      </w:pPr>
      <w:r>
        <w:t>素质拓展</w:t>
      </w:r>
      <w:r>
        <w:rPr>
          <w:rFonts w:ascii="Times New Roman" w:hAnsi="Times New Roman" w:eastAsia="Times New Roman"/>
        </w:rPr>
        <w:t>——</w:t>
      </w:r>
      <w:r>
        <w:t xml:space="preserve">获得重庆城市管理职业学院大学生素质拓展证书，并修满 </w:t>
      </w:r>
      <w:r>
        <w:rPr>
          <w:rFonts w:ascii="Times New Roman" w:hAnsi="Times New Roman" w:eastAsia="Times New Roman"/>
        </w:rPr>
        <w:t xml:space="preserve">6 </w:t>
      </w:r>
      <w:r>
        <w:t>学分；获得</w:t>
      </w:r>
    </w:p>
    <w:p>
      <w:pPr>
        <w:pStyle w:val="4"/>
        <w:spacing w:before="164"/>
        <w:ind w:left="115"/>
      </w:pPr>
      <w:r>
        <w:t xml:space="preserve">社会实践活动学分至少 </w:t>
      </w:r>
      <w:r>
        <w:rPr>
          <w:rFonts w:ascii="Times New Roman" w:eastAsia="Times New Roman"/>
        </w:rPr>
        <w:t xml:space="preserve">6 </w:t>
      </w:r>
      <w:r>
        <w:t>学分。</w:t>
      </w:r>
    </w:p>
    <w:p>
      <w:pPr>
        <w:pStyle w:val="4"/>
        <w:spacing w:before="165" w:line="369" w:lineRule="auto"/>
        <w:ind w:right="119"/>
      </w:pPr>
      <w:r>
        <w:t>职业素养</w:t>
      </w:r>
      <w:r>
        <w:rPr>
          <w:rFonts w:ascii="Times New Roman" w:hAnsi="Times New Roman" w:eastAsia="Times New Roman"/>
        </w:rPr>
        <w:t>——</w:t>
      </w:r>
      <w:r>
        <w:t>获得与本专业相关的、若干职业技能等级证书；诚信合作，敬业爱岗。人文身心素养</w:t>
      </w:r>
      <w:r>
        <w:rPr>
          <w:rFonts w:ascii="Times New Roman" w:hAnsi="Times New Roman" w:eastAsia="Times New Roman"/>
        </w:rPr>
        <w:t>——</w:t>
      </w:r>
      <w:r>
        <w:t>具备一定的人文知识和审美能力，具有健康的体魄，完整的人格，</w:t>
      </w:r>
    </w:p>
    <w:p>
      <w:pPr>
        <w:pStyle w:val="4"/>
        <w:spacing w:line="306" w:lineRule="exact"/>
        <w:ind w:left="115"/>
      </w:pPr>
      <w:r>
        <w:t>良好的社会适应能力。</w:t>
      </w:r>
    </w:p>
    <w:p>
      <w:pPr>
        <w:pStyle w:val="4"/>
        <w:spacing w:before="164" w:line="369" w:lineRule="auto"/>
        <w:ind w:left="115" w:right="234" w:firstLine="480"/>
      </w:pPr>
      <w:r>
        <w:t>其他证书</w:t>
      </w:r>
      <w:r>
        <w:rPr>
          <w:rFonts w:ascii="Times New Roman" w:hAnsi="Times New Roman" w:eastAsia="Times New Roman"/>
        </w:rPr>
        <w:t>——</w:t>
      </w:r>
      <w:r>
        <w:t xml:space="preserve">获得全国高等学校非计算机专业计算机等级考试一级及以上证书（重庆考区），国家高等学校英语应用能力考试 </w:t>
      </w:r>
      <w:r>
        <w:rPr>
          <w:rFonts w:ascii="Times New Roman" w:hAnsi="Times New Roman" w:eastAsia="Times New Roman"/>
        </w:rPr>
        <w:t xml:space="preserve">B </w:t>
      </w:r>
      <w:r>
        <w:t>级及以上证书。</w:t>
      </w:r>
    </w:p>
    <w:p>
      <w:pPr>
        <w:pStyle w:val="4"/>
        <w:spacing w:line="306" w:lineRule="exact"/>
        <w:rPr>
          <w:rFonts w:hint="eastAsia" w:ascii="黑体" w:eastAsia="黑体"/>
        </w:rPr>
      </w:pPr>
      <w:r>
        <w:rPr>
          <w:rFonts w:hint="eastAsia" w:ascii="黑体" w:eastAsia="黑体"/>
        </w:rPr>
        <w:t>十、附录</w:t>
      </w:r>
    </w:p>
    <w:p>
      <w:pPr>
        <w:pStyle w:val="4"/>
        <w:spacing w:before="166"/>
      </w:pPr>
      <w:r>
        <w:t>（一）附表一 教育教学活动按周时间分配表</w:t>
      </w:r>
    </w:p>
    <w:p>
      <w:pPr>
        <w:pStyle w:val="4"/>
        <w:spacing w:before="164"/>
      </w:pPr>
      <w:r>
        <w:t>（二）附表二 公共基础课程、专业课教学进程表</w:t>
      </w:r>
    </w:p>
    <w:p>
      <w:pPr>
        <w:pStyle w:val="4"/>
        <w:spacing w:before="165"/>
      </w:pPr>
      <w:r>
        <w:t>（三）附表三 集中实践教学进程表</w:t>
      </w:r>
    </w:p>
    <w:p>
      <w:pPr>
        <w:pStyle w:val="4"/>
        <w:spacing w:before="165"/>
      </w:pPr>
      <w:r>
        <w:t>（四）附表四 专业课时、学分统计表</w:t>
      </w:r>
    </w:p>
    <w:p>
      <w:pPr>
        <w:spacing w:after="0"/>
        <w:sectPr>
          <w:pgSz w:w="11910" w:h="16840"/>
          <w:pgMar w:top="1460" w:right="1040" w:bottom="1240" w:left="1160" w:header="988" w:footer="1059" w:gutter="0"/>
          <w:cols w:space="720" w:num="1"/>
        </w:sectPr>
      </w:pPr>
    </w:p>
    <w:p>
      <w:pPr>
        <w:pStyle w:val="4"/>
        <w:spacing w:before="93"/>
        <w:ind w:left="115"/>
      </w:pPr>
      <w:r>
        <w:t>附表一</w:t>
      </w:r>
    </w:p>
    <w:p>
      <w:pPr>
        <w:pStyle w:val="4"/>
        <w:spacing w:before="9"/>
        <w:ind w:left="0"/>
        <w:rPr>
          <w:sz w:val="40"/>
        </w:rPr>
      </w:pPr>
      <w:r>
        <w:br w:type="column"/>
      </w:r>
    </w:p>
    <w:p>
      <w:pPr>
        <w:pStyle w:val="2"/>
      </w:pPr>
      <w:r>
        <w:t>教育教学活动按周时间分配表</w:t>
      </w:r>
    </w:p>
    <w:p>
      <w:pPr>
        <w:spacing w:after="0"/>
        <w:sectPr>
          <w:pgSz w:w="11910" w:h="16840"/>
          <w:pgMar w:top="1460" w:right="1040" w:bottom="1280" w:left="1160" w:header="988" w:footer="1096" w:gutter="0"/>
          <w:cols w:equalWidth="0" w:num="2">
            <w:col w:w="876" w:space="1721"/>
            <w:col w:w="7113"/>
          </w:cols>
        </w:sectPr>
      </w:pPr>
    </w:p>
    <w:p>
      <w:pPr>
        <w:pStyle w:val="4"/>
        <w:ind w:left="0"/>
        <w:rPr>
          <w:rFonts w:ascii="Arial Unicode MS"/>
          <w:sz w:val="2"/>
        </w:rPr>
      </w:pPr>
    </w:p>
    <w:tbl>
      <w:tblPr>
        <w:tblStyle w:val="5"/>
        <w:tblW w:w="0" w:type="auto"/>
        <w:tblInd w:w="124"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738"/>
        <w:gridCol w:w="736"/>
        <w:gridCol w:w="821"/>
        <w:gridCol w:w="689"/>
        <w:gridCol w:w="1696"/>
        <w:gridCol w:w="764"/>
        <w:gridCol w:w="770"/>
        <w:gridCol w:w="737"/>
        <w:gridCol w:w="737"/>
        <w:gridCol w:w="921"/>
        <w:gridCol w:w="737"/>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8" w:hRule="atLeast"/>
        </w:trPr>
        <w:tc>
          <w:tcPr>
            <w:tcW w:w="738" w:type="dxa"/>
            <w:vMerge w:val="restart"/>
            <w:tcBorders>
              <w:bottom w:val="single" w:color="000000" w:sz="4" w:space="0"/>
              <w:right w:val="single" w:color="000000" w:sz="4" w:space="0"/>
            </w:tcBorders>
          </w:tcPr>
          <w:p>
            <w:pPr>
              <w:pStyle w:val="9"/>
              <w:spacing w:before="5"/>
              <w:rPr>
                <w:rFonts w:ascii="Arial Unicode MS"/>
                <w:sz w:val="23"/>
              </w:rPr>
            </w:pPr>
          </w:p>
          <w:p>
            <w:pPr>
              <w:pStyle w:val="9"/>
              <w:ind w:left="188"/>
              <w:rPr>
                <w:sz w:val="18"/>
              </w:rPr>
            </w:pPr>
            <w:r>
              <w:rPr>
                <w:sz w:val="18"/>
              </w:rPr>
              <w:t>学年</w:t>
            </w:r>
          </w:p>
        </w:tc>
        <w:tc>
          <w:tcPr>
            <w:tcW w:w="736" w:type="dxa"/>
            <w:vMerge w:val="restart"/>
            <w:tcBorders>
              <w:left w:val="single" w:color="000000" w:sz="4" w:space="0"/>
              <w:bottom w:val="single" w:color="000000" w:sz="4" w:space="0"/>
              <w:right w:val="single" w:color="000000" w:sz="4" w:space="0"/>
            </w:tcBorders>
          </w:tcPr>
          <w:p>
            <w:pPr>
              <w:pStyle w:val="9"/>
              <w:spacing w:before="5"/>
              <w:rPr>
                <w:rFonts w:ascii="Arial Unicode MS"/>
                <w:sz w:val="23"/>
              </w:rPr>
            </w:pPr>
          </w:p>
          <w:p>
            <w:pPr>
              <w:pStyle w:val="9"/>
              <w:ind w:left="192"/>
              <w:rPr>
                <w:sz w:val="18"/>
              </w:rPr>
            </w:pPr>
            <w:r>
              <w:rPr>
                <w:sz w:val="18"/>
              </w:rPr>
              <w:t>学期</w:t>
            </w:r>
          </w:p>
        </w:tc>
        <w:tc>
          <w:tcPr>
            <w:tcW w:w="821" w:type="dxa"/>
            <w:vMerge w:val="restart"/>
            <w:tcBorders>
              <w:left w:val="single" w:color="000000" w:sz="4" w:space="0"/>
              <w:bottom w:val="single" w:color="000000" w:sz="4" w:space="0"/>
              <w:right w:val="single" w:color="000000" w:sz="4" w:space="0"/>
            </w:tcBorders>
          </w:tcPr>
          <w:p>
            <w:pPr>
              <w:pStyle w:val="9"/>
              <w:spacing w:before="3"/>
              <w:rPr>
                <w:rFonts w:ascii="Arial Unicode MS"/>
                <w:sz w:val="14"/>
              </w:rPr>
            </w:pPr>
          </w:p>
          <w:p>
            <w:pPr>
              <w:pStyle w:val="9"/>
              <w:spacing w:line="328" w:lineRule="auto"/>
              <w:ind w:left="236" w:right="212"/>
              <w:rPr>
                <w:sz w:val="18"/>
              </w:rPr>
            </w:pPr>
            <w:r>
              <w:rPr>
                <w:sz w:val="18"/>
              </w:rPr>
              <w:t>课堂教学</w:t>
            </w:r>
          </w:p>
        </w:tc>
        <w:tc>
          <w:tcPr>
            <w:tcW w:w="689" w:type="dxa"/>
            <w:vMerge w:val="restart"/>
            <w:tcBorders>
              <w:left w:val="single" w:color="000000" w:sz="4" w:space="0"/>
              <w:bottom w:val="single" w:color="000000" w:sz="4" w:space="0"/>
              <w:right w:val="single" w:color="000000" w:sz="4" w:space="0"/>
            </w:tcBorders>
          </w:tcPr>
          <w:p>
            <w:pPr>
              <w:pStyle w:val="9"/>
              <w:spacing w:before="5"/>
              <w:rPr>
                <w:rFonts w:ascii="Arial Unicode MS"/>
                <w:sz w:val="23"/>
              </w:rPr>
            </w:pPr>
          </w:p>
          <w:p>
            <w:pPr>
              <w:pStyle w:val="9"/>
              <w:ind w:left="171"/>
              <w:rPr>
                <w:sz w:val="18"/>
              </w:rPr>
            </w:pPr>
            <w:r>
              <w:rPr>
                <w:sz w:val="18"/>
              </w:rPr>
              <w:t>军训</w:t>
            </w:r>
          </w:p>
        </w:tc>
        <w:tc>
          <w:tcPr>
            <w:tcW w:w="2460" w:type="dxa"/>
            <w:gridSpan w:val="2"/>
            <w:tcBorders>
              <w:left w:val="single" w:color="000000" w:sz="4" w:space="0"/>
              <w:bottom w:val="single" w:color="000000" w:sz="4" w:space="0"/>
              <w:right w:val="single" w:color="000000" w:sz="4" w:space="0"/>
            </w:tcBorders>
          </w:tcPr>
          <w:p>
            <w:pPr>
              <w:pStyle w:val="9"/>
              <w:spacing w:before="85"/>
              <w:ind w:left="698"/>
              <w:rPr>
                <w:sz w:val="18"/>
              </w:rPr>
            </w:pPr>
            <w:r>
              <w:rPr>
                <w:sz w:val="18"/>
              </w:rPr>
              <w:t>集中实践教学</w:t>
            </w:r>
          </w:p>
        </w:tc>
        <w:tc>
          <w:tcPr>
            <w:tcW w:w="770" w:type="dxa"/>
            <w:vMerge w:val="restart"/>
            <w:tcBorders>
              <w:left w:val="single" w:color="000000" w:sz="4" w:space="0"/>
              <w:bottom w:val="single" w:color="000000" w:sz="4" w:space="0"/>
              <w:right w:val="single" w:color="000000" w:sz="4" w:space="0"/>
            </w:tcBorders>
          </w:tcPr>
          <w:p>
            <w:pPr>
              <w:pStyle w:val="9"/>
              <w:spacing w:before="5"/>
              <w:rPr>
                <w:rFonts w:ascii="Arial Unicode MS"/>
                <w:sz w:val="23"/>
              </w:rPr>
            </w:pPr>
          </w:p>
          <w:p>
            <w:pPr>
              <w:pStyle w:val="9"/>
              <w:ind w:left="217"/>
              <w:rPr>
                <w:sz w:val="18"/>
              </w:rPr>
            </w:pPr>
            <w:r>
              <w:rPr>
                <w:sz w:val="18"/>
              </w:rPr>
              <w:t>考试</w:t>
            </w:r>
          </w:p>
        </w:tc>
        <w:tc>
          <w:tcPr>
            <w:tcW w:w="737" w:type="dxa"/>
            <w:vMerge w:val="restart"/>
            <w:tcBorders>
              <w:left w:val="single" w:color="000000" w:sz="4" w:space="0"/>
              <w:bottom w:val="single" w:color="000000" w:sz="4" w:space="0"/>
              <w:right w:val="single" w:color="000000" w:sz="4" w:space="0"/>
            </w:tcBorders>
          </w:tcPr>
          <w:p>
            <w:pPr>
              <w:pStyle w:val="9"/>
              <w:spacing w:before="3"/>
              <w:rPr>
                <w:rFonts w:ascii="Arial Unicode MS"/>
                <w:sz w:val="14"/>
              </w:rPr>
            </w:pPr>
          </w:p>
          <w:p>
            <w:pPr>
              <w:pStyle w:val="9"/>
              <w:spacing w:line="328" w:lineRule="auto"/>
              <w:ind w:left="200" w:right="164"/>
              <w:rPr>
                <w:sz w:val="18"/>
              </w:rPr>
            </w:pPr>
            <w:r>
              <w:rPr>
                <w:sz w:val="18"/>
              </w:rPr>
              <w:t>入学教育</w:t>
            </w:r>
          </w:p>
        </w:tc>
        <w:tc>
          <w:tcPr>
            <w:tcW w:w="737" w:type="dxa"/>
            <w:vMerge w:val="restart"/>
            <w:tcBorders>
              <w:left w:val="single" w:color="000000" w:sz="4" w:space="0"/>
              <w:bottom w:val="single" w:color="000000" w:sz="4" w:space="0"/>
              <w:right w:val="single" w:color="000000" w:sz="4" w:space="0"/>
            </w:tcBorders>
          </w:tcPr>
          <w:p>
            <w:pPr>
              <w:pStyle w:val="9"/>
              <w:spacing w:before="3"/>
              <w:rPr>
                <w:rFonts w:ascii="Arial Unicode MS"/>
                <w:sz w:val="14"/>
              </w:rPr>
            </w:pPr>
          </w:p>
          <w:p>
            <w:pPr>
              <w:pStyle w:val="9"/>
              <w:spacing w:line="328" w:lineRule="auto"/>
              <w:ind w:left="201" w:right="164"/>
              <w:rPr>
                <w:sz w:val="18"/>
              </w:rPr>
            </w:pPr>
            <w:r>
              <w:rPr>
                <w:sz w:val="18"/>
              </w:rPr>
              <w:t>毕业教育</w:t>
            </w:r>
          </w:p>
        </w:tc>
        <w:tc>
          <w:tcPr>
            <w:tcW w:w="921" w:type="dxa"/>
            <w:vMerge w:val="restart"/>
            <w:tcBorders>
              <w:left w:val="single" w:color="000000" w:sz="4" w:space="0"/>
              <w:bottom w:val="single" w:color="000000" w:sz="4" w:space="0"/>
              <w:right w:val="single" w:color="000000" w:sz="4" w:space="0"/>
            </w:tcBorders>
          </w:tcPr>
          <w:p>
            <w:pPr>
              <w:pStyle w:val="9"/>
              <w:spacing w:before="5"/>
              <w:rPr>
                <w:rFonts w:ascii="Arial Unicode MS"/>
                <w:sz w:val="23"/>
              </w:rPr>
            </w:pPr>
          </w:p>
          <w:p>
            <w:pPr>
              <w:pStyle w:val="9"/>
              <w:ind w:left="294"/>
              <w:rPr>
                <w:sz w:val="18"/>
              </w:rPr>
            </w:pPr>
            <w:r>
              <w:rPr>
                <w:sz w:val="18"/>
              </w:rPr>
              <w:t>机动</w:t>
            </w:r>
          </w:p>
        </w:tc>
        <w:tc>
          <w:tcPr>
            <w:tcW w:w="737" w:type="dxa"/>
            <w:vMerge w:val="restart"/>
            <w:tcBorders>
              <w:left w:val="single" w:color="000000" w:sz="4" w:space="0"/>
              <w:bottom w:val="single" w:color="000000" w:sz="4" w:space="0"/>
            </w:tcBorders>
          </w:tcPr>
          <w:p>
            <w:pPr>
              <w:pStyle w:val="9"/>
              <w:spacing w:before="5"/>
              <w:rPr>
                <w:rFonts w:ascii="Arial Unicode MS"/>
                <w:sz w:val="23"/>
              </w:rPr>
            </w:pPr>
          </w:p>
          <w:p>
            <w:pPr>
              <w:pStyle w:val="9"/>
              <w:ind w:left="204"/>
              <w:rPr>
                <w:sz w:val="18"/>
              </w:rPr>
            </w:pPr>
            <w:r>
              <w:rPr>
                <w:sz w:val="18"/>
              </w:rPr>
              <w:t>合计</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29" w:hRule="atLeast"/>
        </w:trPr>
        <w:tc>
          <w:tcPr>
            <w:tcW w:w="738" w:type="dxa"/>
            <w:vMerge w:val="continue"/>
            <w:tcBorders>
              <w:top w:val="nil"/>
              <w:bottom w:val="single" w:color="000000" w:sz="4" w:space="0"/>
              <w:right w:val="single" w:color="000000" w:sz="4" w:space="0"/>
            </w:tcBorders>
          </w:tcPr>
          <w:p>
            <w:pPr>
              <w:rPr>
                <w:sz w:val="2"/>
                <w:szCs w:val="2"/>
              </w:rPr>
            </w:pPr>
          </w:p>
        </w:tc>
        <w:tc>
          <w:tcPr>
            <w:tcW w:w="736" w:type="dxa"/>
            <w:vMerge w:val="continue"/>
            <w:tcBorders>
              <w:top w:val="nil"/>
              <w:left w:val="single" w:color="000000" w:sz="4" w:space="0"/>
              <w:bottom w:val="single" w:color="000000" w:sz="4" w:space="0"/>
              <w:right w:val="single" w:color="000000" w:sz="4" w:space="0"/>
            </w:tcBorders>
          </w:tcPr>
          <w:p>
            <w:pPr>
              <w:rPr>
                <w:sz w:val="2"/>
                <w:szCs w:val="2"/>
              </w:rPr>
            </w:pPr>
          </w:p>
        </w:tc>
        <w:tc>
          <w:tcPr>
            <w:tcW w:w="821" w:type="dxa"/>
            <w:vMerge w:val="continue"/>
            <w:tcBorders>
              <w:top w:val="nil"/>
              <w:left w:val="single" w:color="000000" w:sz="4" w:space="0"/>
              <w:bottom w:val="single" w:color="000000" w:sz="4" w:space="0"/>
              <w:right w:val="single" w:color="000000" w:sz="4" w:space="0"/>
            </w:tcBorders>
          </w:tcPr>
          <w:p>
            <w:pPr>
              <w:rPr>
                <w:sz w:val="2"/>
                <w:szCs w:val="2"/>
              </w:rPr>
            </w:pPr>
          </w:p>
        </w:tc>
        <w:tc>
          <w:tcPr>
            <w:tcW w:w="689" w:type="dxa"/>
            <w:vMerge w:val="continue"/>
            <w:tcBorders>
              <w:top w:val="nil"/>
              <w:left w:val="single" w:color="000000" w:sz="4" w:space="0"/>
              <w:bottom w:val="single" w:color="000000" w:sz="4" w:space="0"/>
              <w:right w:val="single" w:color="000000" w:sz="4" w:space="0"/>
            </w:tcBorders>
          </w:tcPr>
          <w:p>
            <w:pPr>
              <w:rPr>
                <w:sz w:val="2"/>
                <w:szCs w:val="2"/>
              </w:rPr>
            </w:pPr>
          </w:p>
        </w:tc>
        <w:tc>
          <w:tcPr>
            <w:tcW w:w="1696" w:type="dxa"/>
            <w:tcBorders>
              <w:top w:val="single" w:color="000000" w:sz="4" w:space="0"/>
              <w:left w:val="single" w:color="000000" w:sz="4" w:space="0"/>
              <w:bottom w:val="single" w:color="000000" w:sz="4" w:space="0"/>
              <w:right w:val="single" w:color="000000" w:sz="4" w:space="0"/>
            </w:tcBorders>
          </w:tcPr>
          <w:p>
            <w:pPr>
              <w:pStyle w:val="9"/>
              <w:spacing w:before="43"/>
              <w:ind w:left="135"/>
              <w:rPr>
                <w:sz w:val="18"/>
              </w:rPr>
            </w:pPr>
            <w:r>
              <w:rPr>
                <w:sz w:val="18"/>
              </w:rPr>
              <w:t>顶岗实习（包含撰</w:t>
            </w:r>
          </w:p>
          <w:p>
            <w:pPr>
              <w:pStyle w:val="9"/>
              <w:spacing w:before="83"/>
              <w:ind w:left="135"/>
              <w:rPr>
                <w:sz w:val="18"/>
              </w:rPr>
            </w:pPr>
            <w:r>
              <w:rPr>
                <w:sz w:val="18"/>
              </w:rPr>
              <w:t>写顶岗实习报告）</w:t>
            </w:r>
          </w:p>
        </w:tc>
        <w:tc>
          <w:tcPr>
            <w:tcW w:w="764" w:type="dxa"/>
            <w:tcBorders>
              <w:top w:val="single" w:color="000000" w:sz="4" w:space="0"/>
              <w:left w:val="single" w:color="000000" w:sz="4" w:space="0"/>
              <w:bottom w:val="single" w:color="000000" w:sz="4" w:space="0"/>
              <w:right w:val="single" w:color="000000" w:sz="4" w:space="0"/>
            </w:tcBorders>
          </w:tcPr>
          <w:p>
            <w:pPr>
              <w:pStyle w:val="9"/>
              <w:spacing w:before="43"/>
              <w:ind w:left="121"/>
              <w:rPr>
                <w:sz w:val="18"/>
              </w:rPr>
            </w:pPr>
            <w:r>
              <w:rPr>
                <w:sz w:val="18"/>
              </w:rPr>
              <w:t>其它集</w:t>
            </w:r>
          </w:p>
          <w:p>
            <w:pPr>
              <w:pStyle w:val="9"/>
              <w:spacing w:before="83"/>
              <w:ind w:left="121"/>
              <w:rPr>
                <w:sz w:val="18"/>
              </w:rPr>
            </w:pPr>
            <w:r>
              <w:rPr>
                <w:sz w:val="18"/>
              </w:rPr>
              <w:t>中实践</w:t>
            </w:r>
          </w:p>
        </w:tc>
        <w:tc>
          <w:tcPr>
            <w:tcW w:w="770" w:type="dxa"/>
            <w:vMerge w:val="continue"/>
            <w:tcBorders>
              <w:top w:val="nil"/>
              <w:left w:val="single" w:color="000000" w:sz="4" w:space="0"/>
              <w:bottom w:val="single" w:color="000000" w:sz="4" w:space="0"/>
              <w:right w:val="single" w:color="000000" w:sz="4" w:space="0"/>
            </w:tcBorders>
          </w:tcPr>
          <w:p>
            <w:pPr>
              <w:rPr>
                <w:sz w:val="2"/>
                <w:szCs w:val="2"/>
              </w:rPr>
            </w:pPr>
          </w:p>
        </w:tc>
        <w:tc>
          <w:tcPr>
            <w:tcW w:w="737" w:type="dxa"/>
            <w:vMerge w:val="continue"/>
            <w:tcBorders>
              <w:top w:val="nil"/>
              <w:left w:val="single" w:color="000000" w:sz="4" w:space="0"/>
              <w:bottom w:val="single" w:color="000000" w:sz="4" w:space="0"/>
              <w:right w:val="single" w:color="000000" w:sz="4" w:space="0"/>
            </w:tcBorders>
          </w:tcPr>
          <w:p>
            <w:pPr>
              <w:rPr>
                <w:sz w:val="2"/>
                <w:szCs w:val="2"/>
              </w:rPr>
            </w:pPr>
          </w:p>
        </w:tc>
        <w:tc>
          <w:tcPr>
            <w:tcW w:w="737" w:type="dxa"/>
            <w:vMerge w:val="continue"/>
            <w:tcBorders>
              <w:top w:val="nil"/>
              <w:left w:val="single" w:color="000000" w:sz="4" w:space="0"/>
              <w:bottom w:val="single" w:color="000000" w:sz="4" w:space="0"/>
              <w:right w:val="single" w:color="000000" w:sz="4" w:space="0"/>
            </w:tcBorders>
          </w:tcPr>
          <w:p>
            <w:pPr>
              <w:rPr>
                <w:sz w:val="2"/>
                <w:szCs w:val="2"/>
              </w:rPr>
            </w:pPr>
          </w:p>
        </w:tc>
        <w:tc>
          <w:tcPr>
            <w:tcW w:w="921" w:type="dxa"/>
            <w:vMerge w:val="continue"/>
            <w:tcBorders>
              <w:top w:val="nil"/>
              <w:left w:val="single" w:color="000000" w:sz="4" w:space="0"/>
              <w:bottom w:val="single" w:color="000000" w:sz="4" w:space="0"/>
              <w:right w:val="single" w:color="000000" w:sz="4" w:space="0"/>
            </w:tcBorders>
          </w:tcPr>
          <w:p>
            <w:pPr>
              <w:rPr>
                <w:sz w:val="2"/>
                <w:szCs w:val="2"/>
              </w:rPr>
            </w:pPr>
          </w:p>
        </w:tc>
        <w:tc>
          <w:tcPr>
            <w:tcW w:w="737" w:type="dxa"/>
            <w:vMerge w:val="continue"/>
            <w:tcBorders>
              <w:top w:val="nil"/>
              <w:left w:val="single" w:color="000000" w:sz="4" w:space="0"/>
              <w:bottom w:val="single" w:color="000000" w:sz="4" w:space="0"/>
            </w:tcBorders>
          </w:tcPr>
          <w:p>
            <w:pPr>
              <w:rPr>
                <w:sz w:val="2"/>
                <w:szCs w:val="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6" w:hRule="atLeast"/>
        </w:trPr>
        <w:tc>
          <w:tcPr>
            <w:tcW w:w="738" w:type="dxa"/>
            <w:vMerge w:val="restart"/>
            <w:tcBorders>
              <w:top w:val="single" w:color="000000" w:sz="4" w:space="0"/>
              <w:bottom w:val="single" w:color="000000" w:sz="4" w:space="0"/>
              <w:right w:val="single" w:color="000000" w:sz="4" w:space="0"/>
            </w:tcBorders>
          </w:tcPr>
          <w:p>
            <w:pPr>
              <w:pStyle w:val="9"/>
              <w:rPr>
                <w:rFonts w:ascii="Arial Unicode MS"/>
                <w:sz w:val="18"/>
              </w:rPr>
            </w:pPr>
          </w:p>
          <w:p>
            <w:pPr>
              <w:pStyle w:val="9"/>
              <w:spacing w:before="4"/>
              <w:rPr>
                <w:rFonts w:ascii="Arial Unicode MS"/>
                <w:sz w:val="10"/>
              </w:rPr>
            </w:pPr>
          </w:p>
          <w:p>
            <w:pPr>
              <w:pStyle w:val="9"/>
              <w:ind w:left="13"/>
              <w:jc w:val="center"/>
              <w:rPr>
                <w:sz w:val="18"/>
              </w:rPr>
            </w:pPr>
            <w:r>
              <w:rPr>
                <w:sz w:val="18"/>
              </w:rPr>
              <w:t>一</w:t>
            </w:r>
          </w:p>
        </w:tc>
        <w:tc>
          <w:tcPr>
            <w:tcW w:w="736" w:type="dxa"/>
            <w:tcBorders>
              <w:top w:val="single" w:color="000000" w:sz="4" w:space="0"/>
              <w:left w:val="single" w:color="000000" w:sz="4" w:space="0"/>
              <w:bottom w:val="single" w:color="000000" w:sz="4" w:space="0"/>
              <w:right w:val="single" w:color="000000" w:sz="4" w:space="0"/>
            </w:tcBorders>
          </w:tcPr>
          <w:p>
            <w:pPr>
              <w:pStyle w:val="9"/>
              <w:spacing w:before="84"/>
              <w:ind w:right="261"/>
              <w:jc w:val="right"/>
              <w:rPr>
                <w:sz w:val="18"/>
              </w:rPr>
            </w:pPr>
            <w:r>
              <w:rPr>
                <w:sz w:val="18"/>
              </w:rPr>
              <w:t>一</w:t>
            </w:r>
          </w:p>
        </w:tc>
        <w:tc>
          <w:tcPr>
            <w:tcW w:w="821" w:type="dxa"/>
            <w:tcBorders>
              <w:top w:val="single" w:color="000000" w:sz="4" w:space="0"/>
              <w:left w:val="single" w:color="000000" w:sz="4" w:space="0"/>
              <w:bottom w:val="single" w:color="000000" w:sz="4" w:space="0"/>
              <w:right w:val="single" w:color="000000" w:sz="4" w:space="0"/>
            </w:tcBorders>
          </w:tcPr>
          <w:p>
            <w:pPr>
              <w:pStyle w:val="9"/>
              <w:spacing w:before="95"/>
              <w:ind w:left="326"/>
              <w:rPr>
                <w:rFonts w:ascii="Times New Roman"/>
                <w:sz w:val="18"/>
              </w:rPr>
            </w:pPr>
            <w:r>
              <w:rPr>
                <w:rFonts w:ascii="Times New Roman"/>
                <w:sz w:val="18"/>
              </w:rPr>
              <w:t>15</w:t>
            </w:r>
          </w:p>
        </w:tc>
        <w:tc>
          <w:tcPr>
            <w:tcW w:w="689" w:type="dxa"/>
            <w:tcBorders>
              <w:top w:val="single" w:color="000000" w:sz="4" w:space="0"/>
              <w:left w:val="single" w:color="000000" w:sz="4" w:space="0"/>
              <w:bottom w:val="single" w:color="000000" w:sz="4" w:space="0"/>
              <w:right w:val="single" w:color="000000" w:sz="4" w:space="0"/>
            </w:tcBorders>
          </w:tcPr>
          <w:p>
            <w:pPr>
              <w:pStyle w:val="9"/>
              <w:spacing w:before="95"/>
              <w:ind w:left="22"/>
              <w:jc w:val="center"/>
              <w:rPr>
                <w:rFonts w:ascii="Times New Roman"/>
                <w:sz w:val="18"/>
              </w:rPr>
            </w:pPr>
            <w:r>
              <w:rPr>
                <w:rFonts w:ascii="Times New Roman"/>
                <w:sz w:val="18"/>
              </w:rPr>
              <w:t>2</w:t>
            </w:r>
          </w:p>
        </w:tc>
        <w:tc>
          <w:tcPr>
            <w:tcW w:w="1696"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76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770" w:type="dxa"/>
            <w:tcBorders>
              <w:top w:val="single" w:color="000000" w:sz="4" w:space="0"/>
              <w:left w:val="single" w:color="000000" w:sz="4" w:space="0"/>
              <w:bottom w:val="single" w:color="000000" w:sz="4" w:space="0"/>
              <w:right w:val="single" w:color="000000" w:sz="4" w:space="0"/>
            </w:tcBorders>
          </w:tcPr>
          <w:p>
            <w:pPr>
              <w:pStyle w:val="9"/>
              <w:spacing w:before="95"/>
              <w:ind w:left="351"/>
              <w:rPr>
                <w:rFonts w:ascii="Times New Roman"/>
                <w:sz w:val="18"/>
              </w:rPr>
            </w:pPr>
            <w:r>
              <w:rPr>
                <w:rFonts w:ascii="Times New Roman"/>
                <w:sz w:val="18"/>
              </w:rPr>
              <w:t>1</w:t>
            </w:r>
          </w:p>
        </w:tc>
        <w:tc>
          <w:tcPr>
            <w:tcW w:w="737" w:type="dxa"/>
            <w:tcBorders>
              <w:top w:val="single" w:color="000000" w:sz="4" w:space="0"/>
              <w:left w:val="single" w:color="000000" w:sz="4" w:space="0"/>
              <w:bottom w:val="single" w:color="000000" w:sz="4" w:space="0"/>
              <w:right w:val="single" w:color="000000" w:sz="4" w:space="0"/>
            </w:tcBorders>
          </w:tcPr>
          <w:p>
            <w:pPr>
              <w:pStyle w:val="9"/>
              <w:spacing w:before="95"/>
              <w:ind w:left="33"/>
              <w:jc w:val="center"/>
              <w:rPr>
                <w:rFonts w:ascii="Times New Roman"/>
                <w:sz w:val="18"/>
              </w:rPr>
            </w:pPr>
            <w:r>
              <w:rPr>
                <w:rFonts w:ascii="Times New Roman"/>
                <w:sz w:val="18"/>
              </w:rPr>
              <w:t>1</w:t>
            </w:r>
          </w:p>
        </w:tc>
        <w:tc>
          <w:tcPr>
            <w:tcW w:w="737"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921" w:type="dxa"/>
            <w:tcBorders>
              <w:top w:val="single" w:color="000000" w:sz="4" w:space="0"/>
              <w:left w:val="single" w:color="000000" w:sz="4" w:space="0"/>
              <w:bottom w:val="single" w:color="000000" w:sz="4" w:space="0"/>
              <w:right w:val="single" w:color="000000" w:sz="4" w:space="0"/>
            </w:tcBorders>
          </w:tcPr>
          <w:p>
            <w:pPr>
              <w:pStyle w:val="9"/>
              <w:spacing w:before="95"/>
              <w:ind w:left="429"/>
              <w:rPr>
                <w:rFonts w:ascii="Times New Roman"/>
                <w:sz w:val="18"/>
              </w:rPr>
            </w:pPr>
            <w:r>
              <w:rPr>
                <w:rFonts w:ascii="Times New Roman"/>
                <w:sz w:val="18"/>
              </w:rPr>
              <w:t>1</w:t>
            </w:r>
          </w:p>
        </w:tc>
        <w:tc>
          <w:tcPr>
            <w:tcW w:w="737" w:type="dxa"/>
            <w:tcBorders>
              <w:top w:val="single" w:color="000000" w:sz="4" w:space="0"/>
              <w:left w:val="single" w:color="000000" w:sz="4" w:space="0"/>
              <w:bottom w:val="single" w:color="000000" w:sz="4" w:space="0"/>
            </w:tcBorders>
          </w:tcPr>
          <w:p>
            <w:pPr>
              <w:pStyle w:val="9"/>
              <w:spacing w:before="95"/>
              <w:ind w:left="294"/>
              <w:rPr>
                <w:rFonts w:ascii="Times New Roman"/>
                <w:sz w:val="18"/>
              </w:rPr>
            </w:pPr>
            <w:r>
              <w:rPr>
                <w:rFonts w:ascii="Times New Roman"/>
                <w:sz w:val="18"/>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6" w:hRule="atLeast"/>
        </w:trPr>
        <w:tc>
          <w:tcPr>
            <w:tcW w:w="738" w:type="dxa"/>
            <w:vMerge w:val="continue"/>
            <w:tcBorders>
              <w:top w:val="nil"/>
              <w:bottom w:val="single" w:color="000000" w:sz="4" w:space="0"/>
              <w:right w:val="single" w:color="000000" w:sz="4" w:space="0"/>
            </w:tcBorders>
          </w:tcPr>
          <w:p>
            <w:pPr>
              <w:rPr>
                <w:sz w:val="2"/>
                <w:szCs w:val="2"/>
              </w:rPr>
            </w:pPr>
          </w:p>
        </w:tc>
        <w:tc>
          <w:tcPr>
            <w:tcW w:w="736" w:type="dxa"/>
            <w:tcBorders>
              <w:top w:val="single" w:color="000000" w:sz="4" w:space="0"/>
              <w:left w:val="single" w:color="000000" w:sz="4" w:space="0"/>
              <w:bottom w:val="single" w:color="000000" w:sz="4" w:space="0"/>
              <w:right w:val="single" w:color="000000" w:sz="4" w:space="0"/>
            </w:tcBorders>
          </w:tcPr>
          <w:p>
            <w:pPr>
              <w:pStyle w:val="9"/>
              <w:spacing w:before="85"/>
              <w:ind w:right="261"/>
              <w:jc w:val="right"/>
              <w:rPr>
                <w:sz w:val="18"/>
              </w:rPr>
            </w:pPr>
            <w:r>
              <w:rPr>
                <w:sz w:val="18"/>
              </w:rPr>
              <w:t>二</w:t>
            </w:r>
          </w:p>
        </w:tc>
        <w:tc>
          <w:tcPr>
            <w:tcW w:w="821" w:type="dxa"/>
            <w:tcBorders>
              <w:top w:val="single" w:color="000000" w:sz="4" w:space="0"/>
              <w:left w:val="single" w:color="000000" w:sz="4" w:space="0"/>
              <w:bottom w:val="single" w:color="000000" w:sz="4" w:space="0"/>
              <w:right w:val="single" w:color="000000" w:sz="4" w:space="0"/>
            </w:tcBorders>
          </w:tcPr>
          <w:p>
            <w:pPr>
              <w:pStyle w:val="9"/>
              <w:spacing w:before="97"/>
              <w:ind w:left="326"/>
              <w:rPr>
                <w:rFonts w:ascii="Times New Roman"/>
                <w:sz w:val="18"/>
              </w:rPr>
            </w:pPr>
            <w:r>
              <w:rPr>
                <w:rFonts w:ascii="Times New Roman"/>
                <w:sz w:val="18"/>
              </w:rPr>
              <w:t>15</w:t>
            </w:r>
          </w:p>
        </w:tc>
        <w:tc>
          <w:tcPr>
            <w:tcW w:w="68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1696"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76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770" w:type="dxa"/>
            <w:tcBorders>
              <w:top w:val="single" w:color="000000" w:sz="4" w:space="0"/>
              <w:left w:val="single" w:color="000000" w:sz="4" w:space="0"/>
              <w:bottom w:val="single" w:color="000000" w:sz="4" w:space="0"/>
              <w:right w:val="single" w:color="000000" w:sz="4" w:space="0"/>
            </w:tcBorders>
          </w:tcPr>
          <w:p>
            <w:pPr>
              <w:pStyle w:val="9"/>
              <w:spacing w:before="97"/>
              <w:ind w:left="351"/>
              <w:rPr>
                <w:rFonts w:ascii="Times New Roman"/>
                <w:sz w:val="18"/>
              </w:rPr>
            </w:pPr>
            <w:r>
              <w:rPr>
                <w:rFonts w:ascii="Times New Roman"/>
                <w:sz w:val="18"/>
              </w:rPr>
              <w:t>1</w:t>
            </w:r>
          </w:p>
        </w:tc>
        <w:tc>
          <w:tcPr>
            <w:tcW w:w="737"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737"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921"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737" w:type="dxa"/>
            <w:tcBorders>
              <w:top w:val="single" w:color="000000" w:sz="4" w:space="0"/>
              <w:left w:val="single" w:color="000000" w:sz="4" w:space="0"/>
              <w:bottom w:val="single" w:color="000000" w:sz="4" w:space="0"/>
            </w:tcBorders>
          </w:tcPr>
          <w:p>
            <w:pPr>
              <w:pStyle w:val="9"/>
              <w:spacing w:before="97"/>
              <w:ind w:left="294"/>
              <w:rPr>
                <w:rFonts w:ascii="Times New Roman"/>
                <w:sz w:val="18"/>
              </w:rPr>
            </w:pPr>
            <w:r>
              <w:rPr>
                <w:rFonts w:ascii="Times New Roman"/>
                <w:sz w:val="18"/>
              </w:rPr>
              <w:t>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96" w:hRule="atLeast"/>
        </w:trPr>
        <w:tc>
          <w:tcPr>
            <w:tcW w:w="738" w:type="dxa"/>
            <w:vMerge w:val="continue"/>
            <w:tcBorders>
              <w:top w:val="nil"/>
              <w:bottom w:val="single" w:color="000000" w:sz="4" w:space="0"/>
              <w:right w:val="single" w:color="000000" w:sz="4" w:space="0"/>
            </w:tcBorders>
          </w:tcPr>
          <w:p>
            <w:pPr>
              <w:rPr>
                <w:sz w:val="2"/>
                <w:szCs w:val="2"/>
              </w:rPr>
            </w:pPr>
          </w:p>
        </w:tc>
        <w:tc>
          <w:tcPr>
            <w:tcW w:w="736" w:type="dxa"/>
            <w:tcBorders>
              <w:top w:val="single" w:color="000000" w:sz="4" w:space="0"/>
              <w:left w:val="single" w:color="000000" w:sz="4" w:space="0"/>
              <w:bottom w:val="single" w:color="000000" w:sz="4" w:space="0"/>
              <w:right w:val="single" w:color="000000" w:sz="4" w:space="0"/>
            </w:tcBorders>
          </w:tcPr>
          <w:p>
            <w:pPr>
              <w:pStyle w:val="9"/>
              <w:spacing w:before="85"/>
              <w:ind w:right="261"/>
              <w:jc w:val="right"/>
              <w:rPr>
                <w:sz w:val="18"/>
              </w:rPr>
            </w:pPr>
            <w:r>
              <w:rPr>
                <w:sz w:val="18"/>
              </w:rPr>
              <w:t>三</w:t>
            </w:r>
          </w:p>
        </w:tc>
        <w:tc>
          <w:tcPr>
            <w:tcW w:w="821" w:type="dxa"/>
            <w:tcBorders>
              <w:top w:val="single" w:color="000000" w:sz="4" w:space="0"/>
              <w:left w:val="single" w:color="000000" w:sz="4" w:space="0"/>
              <w:bottom w:val="single" w:color="000000" w:sz="4" w:space="0"/>
              <w:right w:val="single" w:color="000000" w:sz="4" w:space="0"/>
            </w:tcBorders>
          </w:tcPr>
          <w:p>
            <w:pPr>
              <w:pStyle w:val="9"/>
              <w:spacing w:before="97"/>
              <w:ind w:left="370"/>
              <w:rPr>
                <w:rFonts w:ascii="Times New Roman"/>
                <w:sz w:val="18"/>
              </w:rPr>
            </w:pPr>
            <w:r>
              <w:rPr>
                <w:rFonts w:ascii="Times New Roman"/>
                <w:sz w:val="18"/>
              </w:rPr>
              <w:t>0</w:t>
            </w:r>
          </w:p>
        </w:tc>
        <w:tc>
          <w:tcPr>
            <w:tcW w:w="68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1696"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764" w:type="dxa"/>
            <w:tcBorders>
              <w:top w:val="single" w:color="000000" w:sz="4" w:space="0"/>
              <w:left w:val="single" w:color="000000" w:sz="4" w:space="0"/>
              <w:bottom w:val="single" w:color="000000" w:sz="4" w:space="0"/>
              <w:right w:val="single" w:color="000000" w:sz="4" w:space="0"/>
            </w:tcBorders>
          </w:tcPr>
          <w:p>
            <w:pPr>
              <w:pStyle w:val="9"/>
              <w:spacing w:before="97"/>
              <w:ind w:left="30"/>
              <w:jc w:val="center"/>
              <w:rPr>
                <w:rFonts w:ascii="Times New Roman"/>
                <w:sz w:val="18"/>
              </w:rPr>
            </w:pPr>
            <w:r>
              <w:rPr>
                <w:rFonts w:ascii="Times New Roman"/>
                <w:sz w:val="18"/>
              </w:rPr>
              <w:t>4</w:t>
            </w:r>
          </w:p>
        </w:tc>
        <w:tc>
          <w:tcPr>
            <w:tcW w:w="770"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737"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737"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921"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737" w:type="dxa"/>
            <w:tcBorders>
              <w:top w:val="single" w:color="000000" w:sz="4" w:space="0"/>
              <w:left w:val="single" w:color="000000" w:sz="4" w:space="0"/>
              <w:bottom w:val="single" w:color="000000" w:sz="4" w:space="0"/>
            </w:tcBorders>
          </w:tcPr>
          <w:p>
            <w:pPr>
              <w:pStyle w:val="9"/>
              <w:spacing w:before="97"/>
              <w:ind w:left="339"/>
              <w:rPr>
                <w:rFonts w:ascii="Times New Roman"/>
                <w:sz w:val="18"/>
              </w:rPr>
            </w:pPr>
            <w:r>
              <w:rPr>
                <w:rFonts w:ascii="Times New Roman"/>
                <w:sz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7" w:hRule="atLeast"/>
        </w:trPr>
        <w:tc>
          <w:tcPr>
            <w:tcW w:w="738" w:type="dxa"/>
            <w:vMerge w:val="restart"/>
            <w:tcBorders>
              <w:top w:val="single" w:color="000000" w:sz="4" w:space="0"/>
              <w:bottom w:val="single" w:color="000000" w:sz="4" w:space="0"/>
              <w:right w:val="single" w:color="000000" w:sz="4" w:space="0"/>
            </w:tcBorders>
          </w:tcPr>
          <w:p>
            <w:pPr>
              <w:pStyle w:val="9"/>
              <w:rPr>
                <w:rFonts w:ascii="Arial Unicode MS"/>
                <w:sz w:val="18"/>
              </w:rPr>
            </w:pPr>
          </w:p>
          <w:p>
            <w:pPr>
              <w:pStyle w:val="9"/>
              <w:spacing w:before="4"/>
              <w:rPr>
                <w:rFonts w:ascii="Arial Unicode MS"/>
                <w:sz w:val="10"/>
              </w:rPr>
            </w:pPr>
          </w:p>
          <w:p>
            <w:pPr>
              <w:pStyle w:val="9"/>
              <w:ind w:left="13"/>
              <w:jc w:val="center"/>
              <w:rPr>
                <w:sz w:val="18"/>
              </w:rPr>
            </w:pPr>
            <w:r>
              <w:rPr>
                <w:sz w:val="18"/>
              </w:rPr>
              <w:t>二</w:t>
            </w:r>
          </w:p>
        </w:tc>
        <w:tc>
          <w:tcPr>
            <w:tcW w:w="736" w:type="dxa"/>
            <w:tcBorders>
              <w:top w:val="single" w:color="000000" w:sz="4" w:space="0"/>
              <w:left w:val="single" w:color="000000" w:sz="4" w:space="0"/>
              <w:bottom w:val="single" w:color="000000" w:sz="4" w:space="0"/>
              <w:right w:val="single" w:color="000000" w:sz="4" w:space="0"/>
            </w:tcBorders>
          </w:tcPr>
          <w:p>
            <w:pPr>
              <w:pStyle w:val="9"/>
              <w:spacing w:before="85"/>
              <w:ind w:right="261"/>
              <w:jc w:val="right"/>
              <w:rPr>
                <w:sz w:val="18"/>
              </w:rPr>
            </w:pPr>
            <w:r>
              <w:rPr>
                <w:sz w:val="18"/>
              </w:rPr>
              <w:t>四</w:t>
            </w:r>
          </w:p>
        </w:tc>
        <w:tc>
          <w:tcPr>
            <w:tcW w:w="821" w:type="dxa"/>
            <w:tcBorders>
              <w:top w:val="single" w:color="000000" w:sz="4" w:space="0"/>
              <w:left w:val="single" w:color="000000" w:sz="4" w:space="0"/>
              <w:bottom w:val="single" w:color="000000" w:sz="4" w:space="0"/>
              <w:right w:val="single" w:color="000000" w:sz="4" w:space="0"/>
            </w:tcBorders>
          </w:tcPr>
          <w:p>
            <w:pPr>
              <w:pStyle w:val="9"/>
              <w:spacing w:before="97"/>
              <w:ind w:left="326"/>
              <w:rPr>
                <w:rFonts w:ascii="Times New Roman"/>
                <w:sz w:val="18"/>
              </w:rPr>
            </w:pPr>
            <w:r>
              <w:rPr>
                <w:rFonts w:ascii="Times New Roman"/>
                <w:sz w:val="18"/>
              </w:rPr>
              <w:t>19</w:t>
            </w:r>
          </w:p>
        </w:tc>
        <w:tc>
          <w:tcPr>
            <w:tcW w:w="68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1696"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76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770" w:type="dxa"/>
            <w:tcBorders>
              <w:top w:val="single" w:color="000000" w:sz="4" w:space="0"/>
              <w:left w:val="single" w:color="000000" w:sz="4" w:space="0"/>
              <w:bottom w:val="single" w:color="000000" w:sz="4" w:space="0"/>
              <w:right w:val="single" w:color="000000" w:sz="4" w:space="0"/>
            </w:tcBorders>
          </w:tcPr>
          <w:p>
            <w:pPr>
              <w:pStyle w:val="9"/>
              <w:spacing w:before="97"/>
              <w:ind w:left="351"/>
              <w:rPr>
                <w:rFonts w:ascii="Times New Roman"/>
                <w:sz w:val="18"/>
              </w:rPr>
            </w:pPr>
            <w:r>
              <w:rPr>
                <w:rFonts w:ascii="Times New Roman"/>
                <w:sz w:val="18"/>
              </w:rPr>
              <w:t>1</w:t>
            </w:r>
          </w:p>
        </w:tc>
        <w:tc>
          <w:tcPr>
            <w:tcW w:w="737"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737"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921"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737" w:type="dxa"/>
            <w:tcBorders>
              <w:top w:val="single" w:color="000000" w:sz="4" w:space="0"/>
              <w:left w:val="single" w:color="000000" w:sz="4" w:space="0"/>
              <w:bottom w:val="single" w:color="000000" w:sz="4" w:space="0"/>
            </w:tcBorders>
          </w:tcPr>
          <w:p>
            <w:pPr>
              <w:pStyle w:val="9"/>
              <w:spacing w:before="97"/>
              <w:ind w:left="294"/>
              <w:rPr>
                <w:rFonts w:ascii="Times New Roman"/>
                <w:sz w:val="18"/>
              </w:rPr>
            </w:pPr>
            <w:r>
              <w:rPr>
                <w:rFonts w:ascii="Times New Roman"/>
                <w:sz w:val="18"/>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6" w:hRule="atLeast"/>
        </w:trPr>
        <w:tc>
          <w:tcPr>
            <w:tcW w:w="738" w:type="dxa"/>
            <w:vMerge w:val="continue"/>
            <w:tcBorders>
              <w:top w:val="nil"/>
              <w:bottom w:val="single" w:color="000000" w:sz="4" w:space="0"/>
              <w:right w:val="single" w:color="000000" w:sz="4" w:space="0"/>
            </w:tcBorders>
          </w:tcPr>
          <w:p>
            <w:pPr>
              <w:rPr>
                <w:sz w:val="2"/>
                <w:szCs w:val="2"/>
              </w:rPr>
            </w:pPr>
          </w:p>
        </w:tc>
        <w:tc>
          <w:tcPr>
            <w:tcW w:w="736" w:type="dxa"/>
            <w:tcBorders>
              <w:top w:val="single" w:color="000000" w:sz="4" w:space="0"/>
              <w:left w:val="single" w:color="000000" w:sz="4" w:space="0"/>
              <w:bottom w:val="single" w:color="000000" w:sz="4" w:space="0"/>
              <w:right w:val="single" w:color="000000" w:sz="4" w:space="0"/>
            </w:tcBorders>
          </w:tcPr>
          <w:p>
            <w:pPr>
              <w:pStyle w:val="9"/>
              <w:spacing w:before="84"/>
              <w:ind w:right="261"/>
              <w:jc w:val="right"/>
              <w:rPr>
                <w:sz w:val="18"/>
              </w:rPr>
            </w:pPr>
            <w:r>
              <w:rPr>
                <w:sz w:val="18"/>
              </w:rPr>
              <w:t>五</w:t>
            </w:r>
          </w:p>
        </w:tc>
        <w:tc>
          <w:tcPr>
            <w:tcW w:w="821" w:type="dxa"/>
            <w:tcBorders>
              <w:top w:val="single" w:color="000000" w:sz="4" w:space="0"/>
              <w:left w:val="single" w:color="000000" w:sz="4" w:space="0"/>
              <w:bottom w:val="single" w:color="000000" w:sz="4" w:space="0"/>
              <w:right w:val="single" w:color="000000" w:sz="4" w:space="0"/>
            </w:tcBorders>
          </w:tcPr>
          <w:p>
            <w:pPr>
              <w:pStyle w:val="9"/>
              <w:spacing w:before="95"/>
              <w:ind w:left="326"/>
              <w:rPr>
                <w:rFonts w:ascii="Times New Roman"/>
                <w:sz w:val="18"/>
              </w:rPr>
            </w:pPr>
            <w:r>
              <w:rPr>
                <w:rFonts w:ascii="Times New Roman"/>
                <w:sz w:val="18"/>
              </w:rPr>
              <w:t>15</w:t>
            </w:r>
          </w:p>
        </w:tc>
        <w:tc>
          <w:tcPr>
            <w:tcW w:w="68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1696"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76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770"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737"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737"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921" w:type="dxa"/>
            <w:tcBorders>
              <w:top w:val="single" w:color="000000" w:sz="4" w:space="0"/>
              <w:left w:val="single" w:color="000000" w:sz="4" w:space="0"/>
              <w:bottom w:val="single" w:color="000000" w:sz="4" w:space="0"/>
              <w:right w:val="single" w:color="000000" w:sz="4" w:space="0"/>
            </w:tcBorders>
          </w:tcPr>
          <w:p>
            <w:pPr>
              <w:pStyle w:val="9"/>
              <w:spacing w:before="95"/>
              <w:ind w:left="429"/>
              <w:rPr>
                <w:rFonts w:ascii="Times New Roman"/>
                <w:sz w:val="18"/>
              </w:rPr>
            </w:pPr>
            <w:r>
              <w:rPr>
                <w:rFonts w:ascii="Times New Roman"/>
                <w:sz w:val="18"/>
              </w:rPr>
              <w:t>1</w:t>
            </w:r>
          </w:p>
        </w:tc>
        <w:tc>
          <w:tcPr>
            <w:tcW w:w="737" w:type="dxa"/>
            <w:tcBorders>
              <w:top w:val="single" w:color="000000" w:sz="4" w:space="0"/>
              <w:left w:val="single" w:color="000000" w:sz="4" w:space="0"/>
              <w:bottom w:val="single" w:color="000000" w:sz="4" w:space="0"/>
            </w:tcBorders>
          </w:tcPr>
          <w:p>
            <w:pPr>
              <w:pStyle w:val="9"/>
              <w:spacing w:before="95"/>
              <w:ind w:left="294"/>
              <w:rPr>
                <w:rFonts w:ascii="Times New Roman"/>
                <w:sz w:val="18"/>
              </w:rPr>
            </w:pPr>
            <w:r>
              <w:rPr>
                <w:rFonts w:ascii="Times New Roman"/>
                <w:sz w:val="18"/>
              </w:rPr>
              <w:t>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6" w:hRule="atLeast"/>
        </w:trPr>
        <w:tc>
          <w:tcPr>
            <w:tcW w:w="738" w:type="dxa"/>
            <w:vMerge w:val="continue"/>
            <w:tcBorders>
              <w:top w:val="nil"/>
              <w:bottom w:val="single" w:color="000000" w:sz="4" w:space="0"/>
              <w:right w:val="single" w:color="000000" w:sz="4" w:space="0"/>
            </w:tcBorders>
          </w:tcPr>
          <w:p>
            <w:pPr>
              <w:rPr>
                <w:sz w:val="2"/>
                <w:szCs w:val="2"/>
              </w:rPr>
            </w:pPr>
          </w:p>
        </w:tc>
        <w:tc>
          <w:tcPr>
            <w:tcW w:w="736" w:type="dxa"/>
            <w:tcBorders>
              <w:top w:val="single" w:color="000000" w:sz="4" w:space="0"/>
              <w:left w:val="single" w:color="000000" w:sz="4" w:space="0"/>
              <w:bottom w:val="single" w:color="000000" w:sz="4" w:space="0"/>
              <w:right w:val="single" w:color="000000" w:sz="4" w:space="0"/>
            </w:tcBorders>
          </w:tcPr>
          <w:p>
            <w:pPr>
              <w:pStyle w:val="9"/>
              <w:spacing w:before="83"/>
              <w:ind w:right="261"/>
              <w:jc w:val="right"/>
              <w:rPr>
                <w:sz w:val="18"/>
              </w:rPr>
            </w:pPr>
            <w:r>
              <w:rPr>
                <w:sz w:val="18"/>
              </w:rPr>
              <w:t>六</w:t>
            </w:r>
          </w:p>
        </w:tc>
        <w:tc>
          <w:tcPr>
            <w:tcW w:w="821" w:type="dxa"/>
            <w:tcBorders>
              <w:top w:val="single" w:color="000000" w:sz="4" w:space="0"/>
              <w:left w:val="single" w:color="000000" w:sz="4" w:space="0"/>
              <w:bottom w:val="single" w:color="000000" w:sz="4" w:space="0"/>
              <w:right w:val="single" w:color="000000" w:sz="4" w:space="0"/>
            </w:tcBorders>
          </w:tcPr>
          <w:p>
            <w:pPr>
              <w:pStyle w:val="9"/>
              <w:spacing w:before="95"/>
              <w:ind w:left="370"/>
              <w:rPr>
                <w:rFonts w:ascii="Times New Roman"/>
                <w:sz w:val="18"/>
              </w:rPr>
            </w:pPr>
            <w:r>
              <w:rPr>
                <w:rFonts w:ascii="Times New Roman"/>
                <w:sz w:val="18"/>
              </w:rPr>
              <w:t>0</w:t>
            </w:r>
          </w:p>
        </w:tc>
        <w:tc>
          <w:tcPr>
            <w:tcW w:w="68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1696"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764" w:type="dxa"/>
            <w:tcBorders>
              <w:top w:val="single" w:color="000000" w:sz="4" w:space="0"/>
              <w:left w:val="single" w:color="000000" w:sz="4" w:space="0"/>
              <w:bottom w:val="single" w:color="000000" w:sz="4" w:space="0"/>
              <w:right w:val="single" w:color="000000" w:sz="4" w:space="0"/>
            </w:tcBorders>
          </w:tcPr>
          <w:p>
            <w:pPr>
              <w:pStyle w:val="9"/>
              <w:spacing w:before="95"/>
              <w:ind w:left="30"/>
              <w:jc w:val="center"/>
              <w:rPr>
                <w:rFonts w:ascii="Times New Roman"/>
                <w:sz w:val="18"/>
              </w:rPr>
            </w:pPr>
            <w:r>
              <w:rPr>
                <w:rFonts w:ascii="Times New Roman"/>
                <w:sz w:val="18"/>
              </w:rPr>
              <w:t>4</w:t>
            </w:r>
          </w:p>
        </w:tc>
        <w:tc>
          <w:tcPr>
            <w:tcW w:w="770"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737"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737"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921"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737" w:type="dxa"/>
            <w:tcBorders>
              <w:top w:val="single" w:color="000000" w:sz="4" w:space="0"/>
              <w:left w:val="single" w:color="000000" w:sz="4" w:space="0"/>
              <w:bottom w:val="single" w:color="000000" w:sz="4" w:space="0"/>
            </w:tcBorders>
          </w:tcPr>
          <w:p>
            <w:pPr>
              <w:pStyle w:val="9"/>
              <w:spacing w:before="95"/>
              <w:ind w:left="339"/>
              <w:rPr>
                <w:rFonts w:ascii="Times New Roman"/>
                <w:sz w:val="18"/>
              </w:rPr>
            </w:pPr>
            <w:r>
              <w:rPr>
                <w:rFonts w:ascii="Times New Roman"/>
                <w:sz w:val="18"/>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91" w:hRule="atLeast"/>
        </w:trPr>
        <w:tc>
          <w:tcPr>
            <w:tcW w:w="738" w:type="dxa"/>
            <w:vMerge w:val="restart"/>
            <w:tcBorders>
              <w:top w:val="single" w:color="000000" w:sz="4" w:space="0"/>
              <w:right w:val="single" w:color="000000" w:sz="4" w:space="0"/>
            </w:tcBorders>
          </w:tcPr>
          <w:p>
            <w:pPr>
              <w:pStyle w:val="9"/>
              <w:rPr>
                <w:rFonts w:ascii="Arial Unicode MS"/>
                <w:sz w:val="18"/>
              </w:rPr>
            </w:pPr>
          </w:p>
          <w:p>
            <w:pPr>
              <w:pStyle w:val="9"/>
              <w:spacing w:before="4"/>
              <w:rPr>
                <w:rFonts w:ascii="Arial Unicode MS"/>
                <w:sz w:val="10"/>
              </w:rPr>
            </w:pPr>
          </w:p>
          <w:p>
            <w:pPr>
              <w:pStyle w:val="9"/>
              <w:ind w:left="13"/>
              <w:jc w:val="center"/>
              <w:rPr>
                <w:sz w:val="18"/>
              </w:rPr>
            </w:pPr>
            <w:r>
              <w:rPr>
                <w:sz w:val="18"/>
              </w:rPr>
              <w:t>三</w:t>
            </w:r>
          </w:p>
        </w:tc>
        <w:tc>
          <w:tcPr>
            <w:tcW w:w="736" w:type="dxa"/>
            <w:tcBorders>
              <w:top w:val="single" w:color="000000" w:sz="4" w:space="0"/>
              <w:left w:val="single" w:color="000000" w:sz="4" w:space="0"/>
              <w:bottom w:val="single" w:color="000000" w:sz="4" w:space="0"/>
              <w:right w:val="single" w:color="000000" w:sz="4" w:space="0"/>
            </w:tcBorders>
          </w:tcPr>
          <w:p>
            <w:pPr>
              <w:pStyle w:val="9"/>
              <w:spacing w:before="84"/>
              <w:ind w:right="261"/>
              <w:jc w:val="right"/>
              <w:rPr>
                <w:sz w:val="18"/>
              </w:rPr>
            </w:pPr>
            <w:r>
              <w:rPr>
                <w:sz w:val="18"/>
              </w:rPr>
              <w:t>七</w:t>
            </w:r>
          </w:p>
        </w:tc>
        <w:tc>
          <w:tcPr>
            <w:tcW w:w="821" w:type="dxa"/>
            <w:tcBorders>
              <w:top w:val="single" w:color="000000" w:sz="4" w:space="0"/>
              <w:left w:val="single" w:color="000000" w:sz="4" w:space="0"/>
              <w:bottom w:val="single" w:color="000000" w:sz="4" w:space="0"/>
              <w:right w:val="single" w:color="000000" w:sz="4" w:space="0"/>
            </w:tcBorders>
          </w:tcPr>
          <w:p>
            <w:pPr>
              <w:pStyle w:val="9"/>
              <w:spacing w:before="95"/>
              <w:ind w:left="370"/>
              <w:rPr>
                <w:rFonts w:ascii="Times New Roman"/>
                <w:sz w:val="18"/>
              </w:rPr>
            </w:pPr>
            <w:r>
              <w:rPr>
                <w:rFonts w:ascii="Times New Roman"/>
                <w:sz w:val="18"/>
              </w:rPr>
              <w:t>3</w:t>
            </w:r>
          </w:p>
        </w:tc>
        <w:tc>
          <w:tcPr>
            <w:tcW w:w="68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1696"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764" w:type="dxa"/>
            <w:tcBorders>
              <w:top w:val="single" w:color="000000" w:sz="4" w:space="0"/>
              <w:left w:val="single" w:color="000000" w:sz="4" w:space="0"/>
              <w:bottom w:val="single" w:color="000000" w:sz="4" w:space="0"/>
              <w:right w:val="single" w:color="000000" w:sz="4" w:space="0"/>
            </w:tcBorders>
          </w:tcPr>
          <w:p>
            <w:pPr>
              <w:pStyle w:val="9"/>
              <w:spacing w:before="95"/>
              <w:ind w:left="281" w:right="252"/>
              <w:jc w:val="center"/>
              <w:rPr>
                <w:rFonts w:ascii="Times New Roman"/>
                <w:sz w:val="18"/>
              </w:rPr>
            </w:pPr>
            <w:r>
              <w:rPr>
                <w:rFonts w:ascii="Times New Roman"/>
                <w:sz w:val="18"/>
              </w:rPr>
              <w:t>16</w:t>
            </w:r>
          </w:p>
        </w:tc>
        <w:tc>
          <w:tcPr>
            <w:tcW w:w="770" w:type="dxa"/>
            <w:tcBorders>
              <w:top w:val="single" w:color="000000" w:sz="4" w:space="0"/>
              <w:left w:val="single" w:color="000000" w:sz="4" w:space="0"/>
              <w:bottom w:val="single" w:color="000000" w:sz="4" w:space="0"/>
              <w:right w:val="single" w:color="000000" w:sz="4" w:space="0"/>
            </w:tcBorders>
          </w:tcPr>
          <w:p>
            <w:pPr>
              <w:pStyle w:val="9"/>
              <w:spacing w:before="95"/>
              <w:ind w:left="351"/>
              <w:rPr>
                <w:rFonts w:ascii="Times New Roman"/>
                <w:sz w:val="18"/>
              </w:rPr>
            </w:pPr>
            <w:r>
              <w:rPr>
                <w:rFonts w:ascii="Times New Roman"/>
                <w:sz w:val="18"/>
              </w:rPr>
              <w:t>1</w:t>
            </w:r>
          </w:p>
        </w:tc>
        <w:tc>
          <w:tcPr>
            <w:tcW w:w="737"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737"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921"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737" w:type="dxa"/>
            <w:tcBorders>
              <w:top w:val="single" w:color="000000" w:sz="4" w:space="0"/>
              <w:left w:val="single" w:color="000000" w:sz="4" w:space="0"/>
              <w:bottom w:val="single" w:color="000000" w:sz="4" w:space="0"/>
            </w:tcBorders>
          </w:tcPr>
          <w:p>
            <w:pPr>
              <w:pStyle w:val="9"/>
              <w:spacing w:before="95"/>
              <w:ind w:left="294"/>
              <w:rPr>
                <w:rFonts w:ascii="Times New Roman"/>
                <w:sz w:val="18"/>
              </w:rPr>
            </w:pPr>
            <w:r>
              <w:rPr>
                <w:rFonts w:ascii="Times New Roman"/>
                <w:sz w:val="18"/>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86" w:hRule="atLeast"/>
        </w:trPr>
        <w:tc>
          <w:tcPr>
            <w:tcW w:w="738" w:type="dxa"/>
            <w:vMerge w:val="continue"/>
            <w:tcBorders>
              <w:top w:val="nil"/>
              <w:right w:val="single" w:color="000000" w:sz="4" w:space="0"/>
            </w:tcBorders>
          </w:tcPr>
          <w:p>
            <w:pPr>
              <w:rPr>
                <w:sz w:val="2"/>
                <w:szCs w:val="2"/>
              </w:rPr>
            </w:pPr>
          </w:p>
        </w:tc>
        <w:tc>
          <w:tcPr>
            <w:tcW w:w="736" w:type="dxa"/>
            <w:tcBorders>
              <w:top w:val="single" w:color="000000" w:sz="4" w:space="0"/>
              <w:left w:val="single" w:color="000000" w:sz="4" w:space="0"/>
              <w:bottom w:val="single" w:color="000000" w:sz="4" w:space="0"/>
              <w:right w:val="single" w:color="000000" w:sz="4" w:space="0"/>
            </w:tcBorders>
          </w:tcPr>
          <w:p>
            <w:pPr>
              <w:pStyle w:val="9"/>
              <w:spacing w:before="80"/>
              <w:ind w:right="261"/>
              <w:jc w:val="right"/>
              <w:rPr>
                <w:sz w:val="18"/>
              </w:rPr>
            </w:pPr>
            <w:r>
              <w:rPr>
                <w:sz w:val="18"/>
              </w:rPr>
              <w:t>八</w:t>
            </w:r>
          </w:p>
        </w:tc>
        <w:tc>
          <w:tcPr>
            <w:tcW w:w="821" w:type="dxa"/>
            <w:tcBorders>
              <w:top w:val="single" w:color="000000" w:sz="4" w:space="0"/>
              <w:left w:val="single" w:color="000000" w:sz="4" w:space="0"/>
              <w:bottom w:val="single" w:color="000000" w:sz="4" w:space="0"/>
              <w:right w:val="single" w:color="000000" w:sz="4" w:space="0"/>
            </w:tcBorders>
          </w:tcPr>
          <w:p>
            <w:pPr>
              <w:pStyle w:val="9"/>
              <w:spacing w:before="92"/>
              <w:ind w:left="370"/>
              <w:rPr>
                <w:rFonts w:ascii="Times New Roman"/>
                <w:sz w:val="18"/>
              </w:rPr>
            </w:pPr>
            <w:r>
              <w:rPr>
                <w:rFonts w:ascii="Times New Roman"/>
                <w:sz w:val="18"/>
              </w:rPr>
              <w:t>0</w:t>
            </w:r>
          </w:p>
        </w:tc>
        <w:tc>
          <w:tcPr>
            <w:tcW w:w="68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1696" w:type="dxa"/>
            <w:tcBorders>
              <w:top w:val="single" w:color="000000" w:sz="4" w:space="0"/>
              <w:left w:val="single" w:color="000000" w:sz="4" w:space="0"/>
              <w:bottom w:val="single" w:color="000000" w:sz="4" w:space="0"/>
              <w:right w:val="single" w:color="000000" w:sz="4" w:space="0"/>
            </w:tcBorders>
          </w:tcPr>
          <w:p>
            <w:pPr>
              <w:pStyle w:val="9"/>
              <w:spacing w:before="92"/>
              <w:ind w:left="745" w:right="721"/>
              <w:jc w:val="center"/>
              <w:rPr>
                <w:rFonts w:ascii="Times New Roman"/>
                <w:sz w:val="18"/>
              </w:rPr>
            </w:pPr>
            <w:r>
              <w:rPr>
                <w:rFonts w:ascii="Times New Roman"/>
                <w:sz w:val="18"/>
              </w:rPr>
              <w:t>15</w:t>
            </w:r>
          </w:p>
        </w:tc>
        <w:tc>
          <w:tcPr>
            <w:tcW w:w="76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770"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737"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737" w:type="dxa"/>
            <w:tcBorders>
              <w:top w:val="single" w:color="000000" w:sz="4" w:space="0"/>
              <w:left w:val="single" w:color="000000" w:sz="4" w:space="0"/>
              <w:bottom w:val="single" w:color="000000" w:sz="4" w:space="0"/>
              <w:right w:val="single" w:color="000000" w:sz="4" w:space="0"/>
            </w:tcBorders>
          </w:tcPr>
          <w:p>
            <w:pPr>
              <w:pStyle w:val="9"/>
              <w:spacing w:before="92"/>
              <w:ind w:left="35"/>
              <w:jc w:val="center"/>
              <w:rPr>
                <w:rFonts w:ascii="Times New Roman"/>
                <w:sz w:val="18"/>
              </w:rPr>
            </w:pPr>
            <w:r>
              <w:rPr>
                <w:rFonts w:ascii="Times New Roman"/>
                <w:sz w:val="18"/>
              </w:rPr>
              <w:t>1</w:t>
            </w:r>
          </w:p>
        </w:tc>
        <w:tc>
          <w:tcPr>
            <w:tcW w:w="921"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737" w:type="dxa"/>
            <w:tcBorders>
              <w:top w:val="single" w:color="000000" w:sz="4" w:space="0"/>
              <w:left w:val="single" w:color="000000" w:sz="4" w:space="0"/>
              <w:bottom w:val="single" w:color="000000" w:sz="4" w:space="0"/>
            </w:tcBorders>
          </w:tcPr>
          <w:p>
            <w:pPr>
              <w:pStyle w:val="9"/>
              <w:spacing w:before="92"/>
              <w:ind w:left="294"/>
              <w:rPr>
                <w:rFonts w:ascii="Times New Roman"/>
                <w:sz w:val="18"/>
              </w:rPr>
            </w:pPr>
            <w:r>
              <w:rPr>
                <w:rFonts w:ascii="Times New Roman"/>
                <w:sz w:val="18"/>
              </w:rPr>
              <w:t>16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91" w:hRule="atLeast"/>
        </w:trPr>
        <w:tc>
          <w:tcPr>
            <w:tcW w:w="738" w:type="dxa"/>
            <w:vMerge w:val="continue"/>
            <w:tcBorders>
              <w:top w:val="nil"/>
              <w:right w:val="single" w:color="000000" w:sz="4" w:space="0"/>
            </w:tcBorders>
          </w:tcPr>
          <w:p>
            <w:pPr>
              <w:rPr>
                <w:sz w:val="2"/>
                <w:szCs w:val="2"/>
              </w:rPr>
            </w:pPr>
          </w:p>
        </w:tc>
        <w:tc>
          <w:tcPr>
            <w:tcW w:w="736" w:type="dxa"/>
            <w:tcBorders>
              <w:top w:val="single" w:color="000000" w:sz="4" w:space="0"/>
              <w:left w:val="single" w:color="000000" w:sz="4" w:space="0"/>
              <w:right w:val="single" w:color="000000" w:sz="4" w:space="0"/>
            </w:tcBorders>
          </w:tcPr>
          <w:p>
            <w:pPr>
              <w:pStyle w:val="9"/>
              <w:spacing w:before="80"/>
              <w:ind w:right="261"/>
              <w:jc w:val="right"/>
              <w:rPr>
                <w:sz w:val="18"/>
              </w:rPr>
            </w:pPr>
            <w:r>
              <w:rPr>
                <w:sz w:val="18"/>
              </w:rPr>
              <w:t>九</w:t>
            </w:r>
          </w:p>
        </w:tc>
        <w:tc>
          <w:tcPr>
            <w:tcW w:w="821" w:type="dxa"/>
            <w:tcBorders>
              <w:top w:val="single" w:color="000000" w:sz="4" w:space="0"/>
              <w:left w:val="single" w:color="000000" w:sz="4" w:space="0"/>
              <w:right w:val="single" w:color="000000" w:sz="4" w:space="0"/>
            </w:tcBorders>
          </w:tcPr>
          <w:p>
            <w:pPr>
              <w:pStyle w:val="9"/>
              <w:spacing w:before="92"/>
              <w:ind w:left="370"/>
              <w:rPr>
                <w:rFonts w:ascii="Times New Roman"/>
                <w:sz w:val="18"/>
              </w:rPr>
            </w:pPr>
            <w:r>
              <w:rPr>
                <w:rFonts w:ascii="Times New Roman"/>
                <w:sz w:val="18"/>
              </w:rPr>
              <w:t>0</w:t>
            </w:r>
          </w:p>
        </w:tc>
        <w:tc>
          <w:tcPr>
            <w:tcW w:w="689" w:type="dxa"/>
            <w:tcBorders>
              <w:top w:val="single" w:color="000000" w:sz="4" w:space="0"/>
              <w:left w:val="single" w:color="000000" w:sz="4" w:space="0"/>
              <w:right w:val="single" w:color="000000" w:sz="4" w:space="0"/>
            </w:tcBorders>
          </w:tcPr>
          <w:p>
            <w:pPr>
              <w:pStyle w:val="9"/>
              <w:rPr>
                <w:rFonts w:ascii="Times New Roman"/>
                <w:sz w:val="18"/>
              </w:rPr>
            </w:pPr>
          </w:p>
        </w:tc>
        <w:tc>
          <w:tcPr>
            <w:tcW w:w="1696" w:type="dxa"/>
            <w:tcBorders>
              <w:top w:val="single" w:color="000000" w:sz="4" w:space="0"/>
              <w:left w:val="single" w:color="000000" w:sz="4" w:space="0"/>
              <w:right w:val="single" w:color="000000" w:sz="4" w:space="0"/>
            </w:tcBorders>
          </w:tcPr>
          <w:p>
            <w:pPr>
              <w:pStyle w:val="9"/>
              <w:spacing w:before="92"/>
              <w:ind w:left="26"/>
              <w:jc w:val="center"/>
              <w:rPr>
                <w:rFonts w:ascii="Times New Roman"/>
                <w:sz w:val="18"/>
              </w:rPr>
            </w:pPr>
            <w:r>
              <w:rPr>
                <w:rFonts w:ascii="Times New Roman"/>
                <w:sz w:val="18"/>
              </w:rPr>
              <w:t>4</w:t>
            </w:r>
          </w:p>
        </w:tc>
        <w:tc>
          <w:tcPr>
            <w:tcW w:w="764" w:type="dxa"/>
            <w:tcBorders>
              <w:top w:val="single" w:color="000000" w:sz="4" w:space="0"/>
              <w:left w:val="single" w:color="000000" w:sz="4" w:space="0"/>
              <w:right w:val="single" w:color="000000" w:sz="4" w:space="0"/>
            </w:tcBorders>
          </w:tcPr>
          <w:p>
            <w:pPr>
              <w:pStyle w:val="9"/>
              <w:rPr>
                <w:rFonts w:ascii="Times New Roman"/>
                <w:sz w:val="18"/>
              </w:rPr>
            </w:pPr>
          </w:p>
        </w:tc>
        <w:tc>
          <w:tcPr>
            <w:tcW w:w="770" w:type="dxa"/>
            <w:tcBorders>
              <w:top w:val="single" w:color="000000" w:sz="4" w:space="0"/>
              <w:left w:val="single" w:color="000000" w:sz="4" w:space="0"/>
              <w:right w:val="single" w:color="000000" w:sz="4" w:space="0"/>
            </w:tcBorders>
          </w:tcPr>
          <w:p>
            <w:pPr>
              <w:pStyle w:val="9"/>
              <w:rPr>
                <w:rFonts w:ascii="Times New Roman"/>
                <w:sz w:val="18"/>
              </w:rPr>
            </w:pPr>
          </w:p>
        </w:tc>
        <w:tc>
          <w:tcPr>
            <w:tcW w:w="737" w:type="dxa"/>
            <w:tcBorders>
              <w:top w:val="single" w:color="000000" w:sz="4" w:space="0"/>
              <w:left w:val="single" w:color="000000" w:sz="4" w:space="0"/>
              <w:right w:val="single" w:color="000000" w:sz="4" w:space="0"/>
            </w:tcBorders>
          </w:tcPr>
          <w:p>
            <w:pPr>
              <w:pStyle w:val="9"/>
              <w:rPr>
                <w:rFonts w:ascii="Times New Roman"/>
                <w:sz w:val="18"/>
              </w:rPr>
            </w:pPr>
          </w:p>
        </w:tc>
        <w:tc>
          <w:tcPr>
            <w:tcW w:w="737" w:type="dxa"/>
            <w:tcBorders>
              <w:top w:val="single" w:color="000000" w:sz="4" w:space="0"/>
              <w:left w:val="single" w:color="000000" w:sz="4" w:space="0"/>
              <w:right w:val="single" w:color="000000" w:sz="4" w:space="0"/>
            </w:tcBorders>
          </w:tcPr>
          <w:p>
            <w:pPr>
              <w:pStyle w:val="9"/>
              <w:rPr>
                <w:rFonts w:ascii="Times New Roman"/>
                <w:sz w:val="18"/>
              </w:rPr>
            </w:pPr>
          </w:p>
        </w:tc>
        <w:tc>
          <w:tcPr>
            <w:tcW w:w="921" w:type="dxa"/>
            <w:tcBorders>
              <w:top w:val="single" w:color="000000" w:sz="4" w:space="0"/>
              <w:left w:val="single" w:color="000000" w:sz="4" w:space="0"/>
              <w:right w:val="single" w:color="000000" w:sz="4" w:space="0"/>
            </w:tcBorders>
          </w:tcPr>
          <w:p>
            <w:pPr>
              <w:pStyle w:val="9"/>
              <w:rPr>
                <w:rFonts w:ascii="Times New Roman"/>
                <w:sz w:val="18"/>
              </w:rPr>
            </w:pPr>
          </w:p>
        </w:tc>
        <w:tc>
          <w:tcPr>
            <w:tcW w:w="737" w:type="dxa"/>
            <w:tcBorders>
              <w:top w:val="single" w:color="000000" w:sz="4" w:space="0"/>
              <w:left w:val="single" w:color="000000" w:sz="4" w:space="0"/>
            </w:tcBorders>
          </w:tcPr>
          <w:p>
            <w:pPr>
              <w:pStyle w:val="9"/>
              <w:spacing w:before="92"/>
              <w:ind w:left="339"/>
              <w:rPr>
                <w:rFonts w:ascii="Times New Roman"/>
                <w:sz w:val="18"/>
              </w:rPr>
            </w:pPr>
            <w:r>
              <w:rPr>
                <w:rFonts w:ascii="Times New Roman"/>
                <w:sz w:val="18"/>
              </w:rPr>
              <w:t>4</w:t>
            </w:r>
          </w:p>
        </w:tc>
      </w:tr>
    </w:tbl>
    <w:p>
      <w:pPr>
        <w:spacing w:after="0"/>
        <w:rPr>
          <w:rFonts w:ascii="Times New Roman"/>
          <w:sz w:val="18"/>
        </w:rPr>
        <w:sectPr>
          <w:type w:val="continuous"/>
          <w:pgSz w:w="11910" w:h="16840"/>
          <w:pgMar w:top="1460" w:right="1040" w:bottom="1240" w:left="1160" w:header="720" w:footer="720" w:gutter="0"/>
          <w:cols w:space="720" w:num="1"/>
        </w:sectPr>
      </w:pPr>
    </w:p>
    <w:p>
      <w:pPr>
        <w:pStyle w:val="4"/>
        <w:spacing w:before="93"/>
        <w:ind w:left="115"/>
        <w:rPr>
          <w:sz w:val="40"/>
        </w:rPr>
      </w:pPr>
    </w:p>
    <w:p>
      <w:pPr>
        <w:pStyle w:val="2"/>
      </w:pPr>
      <w:r>
        <w:rPr>
          <w:rFonts w:hint="eastAsia"/>
          <w:lang w:eastAsia="zh-CN"/>
        </w:rPr>
        <w:t>服装设计与工艺专业</w:t>
      </w:r>
      <w:r>
        <w:t>教学进程表</w:t>
      </w:r>
    </w:p>
    <w:p>
      <w:pPr>
        <w:spacing w:after="0"/>
        <w:sectPr>
          <w:pgSz w:w="11910" w:h="16840"/>
          <w:pgMar w:top="1460" w:right="1040" w:bottom="1240" w:left="1160" w:header="988" w:footer="1059" w:gutter="0"/>
          <w:cols w:equalWidth="0" w:num="2">
            <w:col w:w="1116" w:space="1161"/>
            <w:col w:w="7433"/>
          </w:cols>
        </w:sectPr>
      </w:pPr>
    </w:p>
    <w:p>
      <w:pPr>
        <w:pStyle w:val="4"/>
        <w:ind w:left="0"/>
        <w:rPr>
          <w:rFonts w:ascii="Arial Unicode MS"/>
          <w:sz w:val="2"/>
        </w:rPr>
      </w:pPr>
    </w:p>
    <w:tbl>
      <w:tblPr>
        <w:tblStyle w:val="5"/>
        <w:tblW w:w="0" w:type="auto"/>
        <w:tblInd w:w="124"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371"/>
        <w:gridCol w:w="368"/>
        <w:gridCol w:w="868"/>
        <w:gridCol w:w="1331"/>
        <w:gridCol w:w="370"/>
        <w:gridCol w:w="495"/>
        <w:gridCol w:w="537"/>
        <w:gridCol w:w="536"/>
        <w:gridCol w:w="453"/>
        <w:gridCol w:w="454"/>
        <w:gridCol w:w="564"/>
        <w:gridCol w:w="349"/>
        <w:gridCol w:w="435"/>
        <w:gridCol w:w="95"/>
        <w:gridCol w:w="359"/>
        <w:gridCol w:w="95"/>
        <w:gridCol w:w="289"/>
        <w:gridCol w:w="80"/>
        <w:gridCol w:w="538"/>
        <w:gridCol w:w="376"/>
        <w:gridCol w:w="37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0" w:hRule="atLeast"/>
        </w:trPr>
        <w:tc>
          <w:tcPr>
            <w:tcW w:w="739" w:type="dxa"/>
            <w:gridSpan w:val="2"/>
            <w:vMerge w:val="restart"/>
            <w:tcBorders>
              <w:bottom w:val="single" w:color="000000" w:sz="4" w:space="0"/>
              <w:right w:val="single" w:color="000000" w:sz="4" w:space="0"/>
            </w:tcBorders>
          </w:tcPr>
          <w:p>
            <w:pPr>
              <w:pStyle w:val="9"/>
              <w:spacing w:before="11"/>
              <w:rPr>
                <w:rFonts w:ascii="Arial Unicode MS"/>
                <w:sz w:val="26"/>
              </w:rPr>
            </w:pPr>
          </w:p>
          <w:p>
            <w:pPr>
              <w:pStyle w:val="9"/>
              <w:spacing w:before="1" w:line="242" w:lineRule="auto"/>
              <w:ind w:left="189" w:right="82" w:hanging="90"/>
              <w:rPr>
                <w:sz w:val="18"/>
              </w:rPr>
            </w:pPr>
            <w:r>
              <w:rPr>
                <w:sz w:val="18"/>
              </w:rPr>
              <w:t>平台及模块</w:t>
            </w:r>
          </w:p>
        </w:tc>
        <w:tc>
          <w:tcPr>
            <w:tcW w:w="868" w:type="dxa"/>
            <w:vMerge w:val="restart"/>
            <w:tcBorders>
              <w:left w:val="single" w:color="000000" w:sz="4" w:space="0"/>
              <w:bottom w:val="single" w:color="000000" w:sz="4" w:space="0"/>
              <w:right w:val="single" w:color="000000" w:sz="4" w:space="0"/>
            </w:tcBorders>
          </w:tcPr>
          <w:p>
            <w:pPr>
              <w:pStyle w:val="9"/>
              <w:spacing w:before="11"/>
              <w:rPr>
                <w:rFonts w:ascii="Arial Unicode MS"/>
                <w:sz w:val="26"/>
              </w:rPr>
            </w:pPr>
          </w:p>
          <w:p>
            <w:pPr>
              <w:pStyle w:val="9"/>
              <w:spacing w:before="1" w:line="242" w:lineRule="auto"/>
              <w:ind w:left="259" w:right="236"/>
              <w:rPr>
                <w:sz w:val="18"/>
              </w:rPr>
            </w:pPr>
            <w:r>
              <w:rPr>
                <w:sz w:val="18"/>
              </w:rPr>
              <w:t>课程代码</w:t>
            </w:r>
          </w:p>
        </w:tc>
        <w:tc>
          <w:tcPr>
            <w:tcW w:w="1331" w:type="dxa"/>
            <w:vMerge w:val="restart"/>
            <w:tcBorders>
              <w:left w:val="single" w:color="000000" w:sz="4" w:space="0"/>
              <w:bottom w:val="single" w:color="000000" w:sz="4" w:space="0"/>
              <w:right w:val="single" w:color="000000" w:sz="4" w:space="0"/>
            </w:tcBorders>
          </w:tcPr>
          <w:p>
            <w:pPr>
              <w:pStyle w:val="9"/>
              <w:rPr>
                <w:rFonts w:ascii="Arial Unicode MS"/>
                <w:sz w:val="18"/>
              </w:rPr>
            </w:pPr>
          </w:p>
          <w:p>
            <w:pPr>
              <w:pStyle w:val="9"/>
              <w:spacing w:before="6"/>
              <w:rPr>
                <w:rFonts w:ascii="Arial Unicode MS"/>
                <w:sz w:val="15"/>
              </w:rPr>
            </w:pPr>
          </w:p>
          <w:p>
            <w:pPr>
              <w:pStyle w:val="9"/>
              <w:ind w:left="310"/>
              <w:rPr>
                <w:sz w:val="18"/>
              </w:rPr>
            </w:pPr>
            <w:r>
              <w:rPr>
                <w:sz w:val="18"/>
              </w:rPr>
              <w:t>课程名称</w:t>
            </w:r>
          </w:p>
        </w:tc>
        <w:tc>
          <w:tcPr>
            <w:tcW w:w="370" w:type="dxa"/>
            <w:vMerge w:val="restart"/>
            <w:tcBorders>
              <w:left w:val="single" w:color="000000" w:sz="4" w:space="0"/>
              <w:bottom w:val="single" w:color="000000" w:sz="4" w:space="0"/>
              <w:right w:val="single" w:color="000000" w:sz="4" w:space="0"/>
            </w:tcBorders>
          </w:tcPr>
          <w:p>
            <w:pPr>
              <w:pStyle w:val="9"/>
              <w:spacing w:before="4"/>
              <w:rPr>
                <w:rFonts w:ascii="Arial Unicode MS"/>
                <w:sz w:val="13"/>
              </w:rPr>
            </w:pPr>
          </w:p>
          <w:p>
            <w:pPr>
              <w:pStyle w:val="9"/>
              <w:spacing w:line="242" w:lineRule="auto"/>
              <w:ind w:left="101" w:right="76"/>
              <w:jc w:val="both"/>
              <w:rPr>
                <w:sz w:val="18"/>
              </w:rPr>
            </w:pPr>
            <w:r>
              <w:rPr>
                <w:sz w:val="18"/>
              </w:rPr>
              <w:t>考核方式</w:t>
            </w:r>
          </w:p>
        </w:tc>
        <w:tc>
          <w:tcPr>
            <w:tcW w:w="495" w:type="dxa"/>
            <w:vMerge w:val="restart"/>
            <w:tcBorders>
              <w:left w:val="single" w:color="000000" w:sz="4" w:space="0"/>
              <w:bottom w:val="single" w:color="000000" w:sz="4" w:space="0"/>
              <w:right w:val="single" w:color="000000" w:sz="4" w:space="0"/>
            </w:tcBorders>
          </w:tcPr>
          <w:p>
            <w:pPr>
              <w:pStyle w:val="9"/>
              <w:rPr>
                <w:rFonts w:ascii="Arial Unicode MS"/>
                <w:sz w:val="18"/>
              </w:rPr>
            </w:pPr>
          </w:p>
          <w:p>
            <w:pPr>
              <w:pStyle w:val="9"/>
              <w:spacing w:before="6"/>
              <w:rPr>
                <w:rFonts w:ascii="Arial Unicode MS"/>
                <w:sz w:val="15"/>
              </w:rPr>
            </w:pPr>
          </w:p>
          <w:p>
            <w:pPr>
              <w:pStyle w:val="9"/>
              <w:ind w:left="75"/>
              <w:rPr>
                <w:sz w:val="18"/>
              </w:rPr>
            </w:pPr>
            <w:r>
              <w:rPr>
                <w:sz w:val="18"/>
              </w:rPr>
              <w:t>学分</w:t>
            </w:r>
          </w:p>
        </w:tc>
        <w:tc>
          <w:tcPr>
            <w:tcW w:w="1526" w:type="dxa"/>
            <w:gridSpan w:val="3"/>
            <w:tcBorders>
              <w:left w:val="single" w:color="000000" w:sz="4" w:space="0"/>
              <w:bottom w:val="single" w:color="000000" w:sz="4" w:space="0"/>
              <w:right w:val="single" w:color="000000" w:sz="4" w:space="0"/>
            </w:tcBorders>
          </w:tcPr>
          <w:p>
            <w:pPr>
              <w:pStyle w:val="9"/>
              <w:spacing w:before="56"/>
              <w:ind w:left="412"/>
              <w:rPr>
                <w:sz w:val="18"/>
              </w:rPr>
            </w:pPr>
            <w:r>
              <w:rPr>
                <w:sz w:val="18"/>
              </w:rPr>
              <w:t>教学时数</w:t>
            </w:r>
          </w:p>
        </w:tc>
        <w:tc>
          <w:tcPr>
            <w:tcW w:w="4006" w:type="dxa"/>
            <w:gridSpan w:val="12"/>
            <w:tcBorders>
              <w:left w:val="single" w:color="000000" w:sz="4" w:space="0"/>
              <w:bottom w:val="single" w:color="000000" w:sz="4" w:space="0"/>
            </w:tcBorders>
          </w:tcPr>
          <w:p>
            <w:pPr>
              <w:pStyle w:val="9"/>
              <w:spacing w:before="56"/>
              <w:ind w:left="941"/>
              <w:rPr>
                <w:sz w:val="18"/>
              </w:rPr>
            </w:pPr>
            <w:r>
              <w:rPr>
                <w:sz w:val="18"/>
              </w:rPr>
              <w:t>按学期分配的周数及周学时</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0" w:hRule="atLeast"/>
        </w:trPr>
        <w:tc>
          <w:tcPr>
            <w:tcW w:w="739" w:type="dxa"/>
            <w:gridSpan w:val="2"/>
            <w:vMerge w:val="continue"/>
            <w:tcBorders>
              <w:top w:val="nil"/>
              <w:bottom w:val="single" w:color="000000" w:sz="4" w:space="0"/>
              <w:right w:val="single" w:color="000000" w:sz="4" w:space="0"/>
            </w:tcBorders>
          </w:tcPr>
          <w:p>
            <w:pPr>
              <w:rPr>
                <w:sz w:val="2"/>
                <w:szCs w:val="2"/>
              </w:rPr>
            </w:pPr>
          </w:p>
        </w:tc>
        <w:tc>
          <w:tcPr>
            <w:tcW w:w="868" w:type="dxa"/>
            <w:vMerge w:val="continue"/>
            <w:tcBorders>
              <w:top w:val="nil"/>
              <w:left w:val="single" w:color="000000" w:sz="4" w:space="0"/>
              <w:bottom w:val="single" w:color="000000" w:sz="4" w:space="0"/>
              <w:right w:val="single" w:color="000000" w:sz="4" w:space="0"/>
            </w:tcBorders>
          </w:tcPr>
          <w:p>
            <w:pPr>
              <w:rPr>
                <w:sz w:val="2"/>
                <w:szCs w:val="2"/>
              </w:rPr>
            </w:pPr>
          </w:p>
        </w:tc>
        <w:tc>
          <w:tcPr>
            <w:tcW w:w="1331" w:type="dxa"/>
            <w:vMerge w:val="continue"/>
            <w:tcBorders>
              <w:top w:val="nil"/>
              <w:left w:val="single" w:color="000000" w:sz="4" w:space="0"/>
              <w:bottom w:val="single" w:color="000000" w:sz="4" w:space="0"/>
              <w:right w:val="single" w:color="000000" w:sz="4" w:space="0"/>
            </w:tcBorders>
          </w:tcPr>
          <w:p>
            <w:pPr>
              <w:rPr>
                <w:sz w:val="2"/>
                <w:szCs w:val="2"/>
              </w:rPr>
            </w:pPr>
          </w:p>
        </w:tc>
        <w:tc>
          <w:tcPr>
            <w:tcW w:w="370" w:type="dxa"/>
            <w:vMerge w:val="continue"/>
            <w:tcBorders>
              <w:top w:val="nil"/>
              <w:left w:val="single" w:color="000000" w:sz="4" w:space="0"/>
              <w:bottom w:val="single" w:color="000000" w:sz="4" w:space="0"/>
              <w:right w:val="single" w:color="000000" w:sz="4" w:space="0"/>
            </w:tcBorders>
          </w:tcPr>
          <w:p>
            <w:pPr>
              <w:rPr>
                <w:sz w:val="2"/>
                <w:szCs w:val="2"/>
              </w:rPr>
            </w:pPr>
          </w:p>
        </w:tc>
        <w:tc>
          <w:tcPr>
            <w:tcW w:w="495" w:type="dxa"/>
            <w:vMerge w:val="continue"/>
            <w:tcBorders>
              <w:top w:val="nil"/>
              <w:left w:val="single" w:color="000000" w:sz="4" w:space="0"/>
              <w:bottom w:val="single" w:color="000000" w:sz="4" w:space="0"/>
              <w:right w:val="single" w:color="000000" w:sz="4" w:space="0"/>
            </w:tcBorders>
          </w:tcPr>
          <w:p>
            <w:pPr>
              <w:rPr>
                <w:sz w:val="2"/>
                <w:szCs w:val="2"/>
              </w:rPr>
            </w:pPr>
          </w:p>
        </w:tc>
        <w:tc>
          <w:tcPr>
            <w:tcW w:w="537" w:type="dxa"/>
            <w:vMerge w:val="restart"/>
            <w:tcBorders>
              <w:top w:val="single" w:color="000000" w:sz="4" w:space="0"/>
              <w:left w:val="single" w:color="000000" w:sz="4" w:space="0"/>
              <w:bottom w:val="single" w:color="000000" w:sz="4" w:space="0"/>
              <w:right w:val="single" w:color="000000" w:sz="4" w:space="0"/>
            </w:tcBorders>
          </w:tcPr>
          <w:p>
            <w:pPr>
              <w:pStyle w:val="9"/>
              <w:spacing w:before="10"/>
              <w:rPr>
                <w:rFonts w:ascii="Arial Unicode MS"/>
                <w:sz w:val="16"/>
              </w:rPr>
            </w:pPr>
          </w:p>
          <w:p>
            <w:pPr>
              <w:pStyle w:val="9"/>
              <w:spacing w:line="242" w:lineRule="auto"/>
              <w:ind w:left="96" w:right="68"/>
              <w:rPr>
                <w:sz w:val="18"/>
              </w:rPr>
            </w:pPr>
            <w:r>
              <w:rPr>
                <w:sz w:val="18"/>
              </w:rPr>
              <w:t>总计学时</w:t>
            </w:r>
          </w:p>
        </w:tc>
        <w:tc>
          <w:tcPr>
            <w:tcW w:w="536" w:type="dxa"/>
            <w:vMerge w:val="restart"/>
            <w:tcBorders>
              <w:top w:val="single" w:color="000000" w:sz="4" w:space="0"/>
              <w:left w:val="single" w:color="000000" w:sz="4" w:space="0"/>
              <w:bottom w:val="single" w:color="000000" w:sz="4" w:space="0"/>
              <w:right w:val="single" w:color="000000" w:sz="4" w:space="0"/>
            </w:tcBorders>
          </w:tcPr>
          <w:p>
            <w:pPr>
              <w:pStyle w:val="9"/>
              <w:spacing w:before="10"/>
              <w:rPr>
                <w:rFonts w:ascii="Arial Unicode MS"/>
                <w:sz w:val="16"/>
              </w:rPr>
            </w:pPr>
          </w:p>
          <w:p>
            <w:pPr>
              <w:pStyle w:val="9"/>
              <w:spacing w:line="242" w:lineRule="auto"/>
              <w:ind w:left="96" w:right="68"/>
              <w:rPr>
                <w:sz w:val="18"/>
              </w:rPr>
            </w:pPr>
            <w:r>
              <w:rPr>
                <w:sz w:val="18"/>
              </w:rPr>
              <w:t>讲授学时</w:t>
            </w:r>
          </w:p>
        </w:tc>
        <w:tc>
          <w:tcPr>
            <w:tcW w:w="453" w:type="dxa"/>
            <w:vMerge w:val="restart"/>
            <w:tcBorders>
              <w:top w:val="single" w:color="000000" w:sz="4" w:space="0"/>
              <w:left w:val="single" w:color="000000" w:sz="4" w:space="0"/>
              <w:bottom w:val="single" w:color="000000" w:sz="4" w:space="0"/>
              <w:right w:val="single" w:color="000000" w:sz="4" w:space="0"/>
            </w:tcBorders>
          </w:tcPr>
          <w:p>
            <w:pPr>
              <w:pStyle w:val="9"/>
              <w:spacing w:before="10"/>
              <w:rPr>
                <w:rFonts w:ascii="Arial Unicode MS"/>
                <w:sz w:val="16"/>
              </w:rPr>
            </w:pPr>
          </w:p>
          <w:p>
            <w:pPr>
              <w:pStyle w:val="9"/>
              <w:spacing w:line="242" w:lineRule="auto"/>
              <w:ind w:left="56" w:right="24"/>
              <w:rPr>
                <w:sz w:val="18"/>
              </w:rPr>
            </w:pPr>
            <w:r>
              <w:rPr>
                <w:sz w:val="18"/>
              </w:rPr>
              <w:t>实践学时</w:t>
            </w:r>
          </w:p>
        </w:tc>
        <w:tc>
          <w:tcPr>
            <w:tcW w:w="1367" w:type="dxa"/>
            <w:gridSpan w:val="3"/>
            <w:tcBorders>
              <w:top w:val="single" w:color="000000" w:sz="4" w:space="0"/>
              <w:left w:val="single" w:color="000000" w:sz="4" w:space="0"/>
              <w:bottom w:val="single" w:color="000000" w:sz="4" w:space="0"/>
              <w:right w:val="single" w:color="000000" w:sz="4" w:space="0"/>
            </w:tcBorders>
          </w:tcPr>
          <w:p>
            <w:pPr>
              <w:pStyle w:val="9"/>
              <w:spacing w:before="55"/>
              <w:ind w:left="335"/>
              <w:rPr>
                <w:sz w:val="18"/>
              </w:rPr>
            </w:pPr>
            <w:r>
              <w:rPr>
                <w:sz w:val="18"/>
              </w:rPr>
              <w:t>第一学年</w:t>
            </w:r>
          </w:p>
        </w:tc>
        <w:tc>
          <w:tcPr>
            <w:tcW w:w="1353" w:type="dxa"/>
            <w:gridSpan w:val="6"/>
            <w:tcBorders>
              <w:top w:val="single" w:color="000000" w:sz="4" w:space="0"/>
              <w:left w:val="single" w:color="000000" w:sz="4" w:space="0"/>
              <w:bottom w:val="single" w:color="000000" w:sz="4" w:space="0"/>
              <w:right w:val="single" w:color="000000" w:sz="4" w:space="0"/>
            </w:tcBorders>
          </w:tcPr>
          <w:p>
            <w:pPr>
              <w:pStyle w:val="9"/>
              <w:spacing w:before="55"/>
              <w:ind w:left="333"/>
              <w:rPr>
                <w:sz w:val="18"/>
              </w:rPr>
            </w:pPr>
            <w:r>
              <w:rPr>
                <w:sz w:val="18"/>
              </w:rPr>
              <w:t>第二学年</w:t>
            </w:r>
          </w:p>
        </w:tc>
        <w:tc>
          <w:tcPr>
            <w:tcW w:w="1286" w:type="dxa"/>
            <w:gridSpan w:val="3"/>
            <w:tcBorders>
              <w:top w:val="single" w:color="000000" w:sz="4" w:space="0"/>
              <w:left w:val="single" w:color="000000" w:sz="4" w:space="0"/>
              <w:bottom w:val="single" w:color="000000" w:sz="4" w:space="0"/>
            </w:tcBorders>
          </w:tcPr>
          <w:p>
            <w:pPr>
              <w:pStyle w:val="9"/>
              <w:spacing w:before="55"/>
              <w:ind w:left="306"/>
              <w:rPr>
                <w:sz w:val="18"/>
              </w:rPr>
            </w:pPr>
            <w:r>
              <w:rPr>
                <w:sz w:val="18"/>
              </w:rPr>
              <w:t>第三学年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9" w:hRule="atLeast"/>
        </w:trPr>
        <w:tc>
          <w:tcPr>
            <w:tcW w:w="739" w:type="dxa"/>
            <w:gridSpan w:val="2"/>
            <w:vMerge w:val="continue"/>
            <w:tcBorders>
              <w:top w:val="nil"/>
              <w:bottom w:val="single" w:color="000000" w:sz="4" w:space="0"/>
              <w:right w:val="single" w:color="000000" w:sz="4" w:space="0"/>
            </w:tcBorders>
          </w:tcPr>
          <w:p>
            <w:pPr>
              <w:rPr>
                <w:sz w:val="2"/>
                <w:szCs w:val="2"/>
              </w:rPr>
            </w:pPr>
          </w:p>
        </w:tc>
        <w:tc>
          <w:tcPr>
            <w:tcW w:w="868" w:type="dxa"/>
            <w:vMerge w:val="continue"/>
            <w:tcBorders>
              <w:top w:val="nil"/>
              <w:left w:val="single" w:color="000000" w:sz="4" w:space="0"/>
              <w:bottom w:val="single" w:color="000000" w:sz="4" w:space="0"/>
              <w:right w:val="single" w:color="000000" w:sz="4" w:space="0"/>
            </w:tcBorders>
          </w:tcPr>
          <w:p>
            <w:pPr>
              <w:rPr>
                <w:sz w:val="2"/>
                <w:szCs w:val="2"/>
              </w:rPr>
            </w:pPr>
          </w:p>
        </w:tc>
        <w:tc>
          <w:tcPr>
            <w:tcW w:w="1331" w:type="dxa"/>
            <w:vMerge w:val="continue"/>
            <w:tcBorders>
              <w:top w:val="nil"/>
              <w:left w:val="single" w:color="000000" w:sz="4" w:space="0"/>
              <w:bottom w:val="single" w:color="000000" w:sz="4" w:space="0"/>
              <w:right w:val="single" w:color="000000" w:sz="4" w:space="0"/>
            </w:tcBorders>
          </w:tcPr>
          <w:p>
            <w:pPr>
              <w:rPr>
                <w:sz w:val="2"/>
                <w:szCs w:val="2"/>
              </w:rPr>
            </w:pPr>
          </w:p>
        </w:tc>
        <w:tc>
          <w:tcPr>
            <w:tcW w:w="370" w:type="dxa"/>
            <w:vMerge w:val="continue"/>
            <w:tcBorders>
              <w:top w:val="nil"/>
              <w:left w:val="single" w:color="000000" w:sz="4" w:space="0"/>
              <w:bottom w:val="single" w:color="000000" w:sz="4" w:space="0"/>
              <w:right w:val="single" w:color="000000" w:sz="4" w:space="0"/>
            </w:tcBorders>
          </w:tcPr>
          <w:p>
            <w:pPr>
              <w:rPr>
                <w:sz w:val="2"/>
                <w:szCs w:val="2"/>
              </w:rPr>
            </w:pPr>
          </w:p>
        </w:tc>
        <w:tc>
          <w:tcPr>
            <w:tcW w:w="495" w:type="dxa"/>
            <w:vMerge w:val="continue"/>
            <w:tcBorders>
              <w:top w:val="nil"/>
              <w:left w:val="single" w:color="000000" w:sz="4" w:space="0"/>
              <w:bottom w:val="single" w:color="000000" w:sz="4" w:space="0"/>
              <w:right w:val="single" w:color="000000" w:sz="4" w:space="0"/>
            </w:tcBorders>
          </w:tcPr>
          <w:p>
            <w:pPr>
              <w:rPr>
                <w:sz w:val="2"/>
                <w:szCs w:val="2"/>
              </w:rPr>
            </w:pPr>
          </w:p>
        </w:tc>
        <w:tc>
          <w:tcPr>
            <w:tcW w:w="537" w:type="dxa"/>
            <w:vMerge w:val="continue"/>
            <w:tcBorders>
              <w:top w:val="nil"/>
              <w:left w:val="single" w:color="000000" w:sz="4" w:space="0"/>
              <w:bottom w:val="single" w:color="000000" w:sz="4" w:space="0"/>
              <w:right w:val="single" w:color="000000" w:sz="4" w:space="0"/>
            </w:tcBorders>
          </w:tcPr>
          <w:p>
            <w:pPr>
              <w:rPr>
                <w:sz w:val="2"/>
                <w:szCs w:val="2"/>
              </w:rPr>
            </w:pPr>
          </w:p>
        </w:tc>
        <w:tc>
          <w:tcPr>
            <w:tcW w:w="536" w:type="dxa"/>
            <w:vMerge w:val="continue"/>
            <w:tcBorders>
              <w:top w:val="nil"/>
              <w:left w:val="single" w:color="000000" w:sz="4" w:space="0"/>
              <w:bottom w:val="single" w:color="000000" w:sz="4" w:space="0"/>
              <w:right w:val="single" w:color="000000" w:sz="4" w:space="0"/>
            </w:tcBorders>
          </w:tcPr>
          <w:p>
            <w:pPr>
              <w:rPr>
                <w:sz w:val="2"/>
                <w:szCs w:val="2"/>
              </w:rPr>
            </w:pPr>
          </w:p>
        </w:tc>
        <w:tc>
          <w:tcPr>
            <w:tcW w:w="453" w:type="dxa"/>
            <w:vMerge w:val="continue"/>
            <w:tcBorders>
              <w:top w:val="nil"/>
              <w:left w:val="single" w:color="000000" w:sz="4" w:space="0"/>
              <w:bottom w:val="single" w:color="000000" w:sz="4" w:space="0"/>
              <w:right w:val="single" w:color="000000" w:sz="4" w:space="0"/>
            </w:tcBorders>
          </w:tcPr>
          <w:p>
            <w:pPr>
              <w:rPr>
                <w:sz w:val="2"/>
                <w:szCs w:val="2"/>
              </w:rPr>
            </w:pPr>
          </w:p>
        </w:tc>
        <w:tc>
          <w:tcPr>
            <w:tcW w:w="454" w:type="dxa"/>
            <w:tcBorders>
              <w:top w:val="single" w:color="000000" w:sz="4" w:space="0"/>
              <w:left w:val="single" w:color="000000" w:sz="4" w:space="0"/>
              <w:bottom w:val="single" w:color="000000" w:sz="4" w:space="0"/>
              <w:right w:val="single" w:color="000000" w:sz="4" w:space="0"/>
            </w:tcBorders>
          </w:tcPr>
          <w:p>
            <w:pPr>
              <w:pStyle w:val="9"/>
              <w:spacing w:before="55"/>
              <w:ind w:left="32"/>
              <w:jc w:val="center"/>
              <w:rPr>
                <w:sz w:val="18"/>
              </w:rPr>
            </w:pPr>
            <w:r>
              <w:rPr>
                <w:sz w:val="18"/>
              </w:rPr>
              <w:t>一</w:t>
            </w:r>
          </w:p>
        </w:tc>
        <w:tc>
          <w:tcPr>
            <w:tcW w:w="564" w:type="dxa"/>
            <w:tcBorders>
              <w:top w:val="single" w:color="000000" w:sz="4" w:space="0"/>
              <w:left w:val="single" w:color="000000" w:sz="4" w:space="0"/>
              <w:bottom w:val="single" w:color="000000" w:sz="4" w:space="0"/>
              <w:right w:val="single" w:color="000000" w:sz="4" w:space="0"/>
            </w:tcBorders>
          </w:tcPr>
          <w:p>
            <w:pPr>
              <w:pStyle w:val="9"/>
              <w:spacing w:before="55"/>
              <w:ind w:left="32"/>
              <w:jc w:val="center"/>
              <w:rPr>
                <w:sz w:val="18"/>
              </w:rPr>
            </w:pPr>
            <w:r>
              <w:rPr>
                <w:sz w:val="18"/>
              </w:rPr>
              <w:t>二</w:t>
            </w:r>
          </w:p>
        </w:tc>
        <w:tc>
          <w:tcPr>
            <w:tcW w:w="349" w:type="dxa"/>
            <w:tcBorders>
              <w:top w:val="single" w:color="000000" w:sz="4" w:space="0"/>
              <w:left w:val="single" w:color="000000" w:sz="4" w:space="0"/>
              <w:bottom w:val="single" w:color="000000" w:sz="4" w:space="0"/>
              <w:right w:val="single" w:color="000000" w:sz="4" w:space="0"/>
            </w:tcBorders>
          </w:tcPr>
          <w:p>
            <w:pPr>
              <w:pStyle w:val="9"/>
              <w:spacing w:before="55"/>
              <w:ind w:right="59"/>
              <w:jc w:val="right"/>
              <w:rPr>
                <w:sz w:val="18"/>
              </w:rPr>
            </w:pPr>
            <w:r>
              <w:rPr>
                <w:sz w:val="18"/>
              </w:rPr>
              <w:t>三</w:t>
            </w:r>
          </w:p>
        </w:tc>
        <w:tc>
          <w:tcPr>
            <w:tcW w:w="530" w:type="dxa"/>
            <w:gridSpan w:val="2"/>
            <w:tcBorders>
              <w:top w:val="single" w:color="000000" w:sz="4" w:space="0"/>
              <w:left w:val="single" w:color="000000" w:sz="4" w:space="0"/>
              <w:bottom w:val="single" w:color="000000" w:sz="4" w:space="0"/>
              <w:right w:val="single" w:color="000000" w:sz="4" w:space="0"/>
            </w:tcBorders>
          </w:tcPr>
          <w:p>
            <w:pPr>
              <w:pStyle w:val="9"/>
              <w:spacing w:before="55"/>
              <w:ind w:left="189"/>
              <w:rPr>
                <w:sz w:val="18"/>
              </w:rPr>
            </w:pPr>
            <w:r>
              <w:rPr>
                <w:sz w:val="18"/>
              </w:rPr>
              <w:t>四</w:t>
            </w:r>
          </w:p>
        </w:tc>
        <w:tc>
          <w:tcPr>
            <w:tcW w:w="454" w:type="dxa"/>
            <w:gridSpan w:val="2"/>
            <w:tcBorders>
              <w:top w:val="single" w:color="000000" w:sz="4" w:space="0"/>
              <w:left w:val="single" w:color="000000" w:sz="4" w:space="0"/>
              <w:bottom w:val="single" w:color="000000" w:sz="4" w:space="0"/>
              <w:right w:val="single" w:color="000000" w:sz="4" w:space="0"/>
            </w:tcBorders>
          </w:tcPr>
          <w:p>
            <w:pPr>
              <w:pStyle w:val="9"/>
              <w:spacing w:before="55"/>
              <w:ind w:left="153"/>
              <w:rPr>
                <w:sz w:val="18"/>
              </w:rPr>
            </w:pPr>
            <w:r>
              <w:rPr>
                <w:sz w:val="18"/>
              </w:rPr>
              <w:t>五</w:t>
            </w:r>
          </w:p>
        </w:tc>
        <w:tc>
          <w:tcPr>
            <w:tcW w:w="369" w:type="dxa"/>
            <w:gridSpan w:val="2"/>
            <w:tcBorders>
              <w:top w:val="single" w:color="000000" w:sz="4" w:space="0"/>
              <w:left w:val="single" w:color="000000" w:sz="4" w:space="0"/>
              <w:bottom w:val="single" w:color="000000" w:sz="4" w:space="0"/>
              <w:right w:val="single" w:color="000000" w:sz="4" w:space="0"/>
            </w:tcBorders>
          </w:tcPr>
          <w:p>
            <w:pPr>
              <w:pStyle w:val="9"/>
              <w:spacing w:before="55"/>
              <w:ind w:left="112"/>
              <w:rPr>
                <w:sz w:val="18"/>
              </w:rPr>
            </w:pPr>
            <w:r>
              <w:rPr>
                <w:sz w:val="18"/>
              </w:rPr>
              <w:t>六</w:t>
            </w:r>
          </w:p>
        </w:tc>
        <w:tc>
          <w:tcPr>
            <w:tcW w:w="538" w:type="dxa"/>
            <w:tcBorders>
              <w:top w:val="single" w:color="000000" w:sz="4" w:space="0"/>
              <w:left w:val="single" w:color="000000" w:sz="4" w:space="0"/>
              <w:bottom w:val="single" w:color="000000" w:sz="4" w:space="0"/>
              <w:right w:val="single" w:color="000000" w:sz="4" w:space="0"/>
            </w:tcBorders>
          </w:tcPr>
          <w:p>
            <w:pPr>
              <w:pStyle w:val="9"/>
              <w:spacing w:before="55"/>
              <w:ind w:left="51"/>
              <w:jc w:val="center"/>
              <w:rPr>
                <w:sz w:val="18"/>
              </w:rPr>
            </w:pPr>
            <w:r>
              <w:rPr>
                <w:sz w:val="18"/>
              </w:rPr>
              <w:t>七</w:t>
            </w:r>
          </w:p>
        </w:tc>
        <w:tc>
          <w:tcPr>
            <w:tcW w:w="376" w:type="dxa"/>
            <w:tcBorders>
              <w:top w:val="single" w:color="000000" w:sz="4" w:space="0"/>
              <w:left w:val="single" w:color="000000" w:sz="4" w:space="0"/>
              <w:bottom w:val="single" w:color="000000" w:sz="4" w:space="0"/>
              <w:right w:val="single" w:color="000000" w:sz="4" w:space="0"/>
            </w:tcBorders>
          </w:tcPr>
          <w:p>
            <w:pPr>
              <w:pStyle w:val="9"/>
              <w:spacing w:before="55"/>
              <w:ind w:left="56"/>
              <w:jc w:val="center"/>
              <w:rPr>
                <w:sz w:val="18"/>
              </w:rPr>
            </w:pPr>
            <w:r>
              <w:rPr>
                <w:sz w:val="18"/>
              </w:rPr>
              <w:t>八</w:t>
            </w:r>
          </w:p>
        </w:tc>
        <w:tc>
          <w:tcPr>
            <w:tcW w:w="372" w:type="dxa"/>
            <w:tcBorders>
              <w:top w:val="single" w:color="000000" w:sz="4" w:space="0"/>
              <w:left w:val="single" w:color="000000" w:sz="4" w:space="0"/>
              <w:bottom w:val="single" w:color="000000" w:sz="4" w:space="0"/>
            </w:tcBorders>
          </w:tcPr>
          <w:p>
            <w:pPr>
              <w:pStyle w:val="9"/>
              <w:spacing w:before="55"/>
              <w:ind w:left="122"/>
              <w:rPr>
                <w:sz w:val="18"/>
              </w:rPr>
            </w:pPr>
            <w:r>
              <w:rPr>
                <w:sz w:val="18"/>
              </w:rPr>
              <w:t>九</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0" w:hRule="atLeast"/>
        </w:trPr>
        <w:tc>
          <w:tcPr>
            <w:tcW w:w="739" w:type="dxa"/>
            <w:gridSpan w:val="2"/>
            <w:vMerge w:val="continue"/>
            <w:tcBorders>
              <w:top w:val="nil"/>
              <w:bottom w:val="single" w:color="000000" w:sz="4" w:space="0"/>
              <w:right w:val="single" w:color="000000" w:sz="4" w:space="0"/>
            </w:tcBorders>
          </w:tcPr>
          <w:p>
            <w:pPr>
              <w:rPr>
                <w:sz w:val="2"/>
                <w:szCs w:val="2"/>
              </w:rPr>
            </w:pPr>
          </w:p>
        </w:tc>
        <w:tc>
          <w:tcPr>
            <w:tcW w:w="868" w:type="dxa"/>
            <w:vMerge w:val="continue"/>
            <w:tcBorders>
              <w:top w:val="nil"/>
              <w:left w:val="single" w:color="000000" w:sz="4" w:space="0"/>
              <w:bottom w:val="single" w:color="000000" w:sz="4" w:space="0"/>
              <w:right w:val="single" w:color="000000" w:sz="4" w:space="0"/>
            </w:tcBorders>
          </w:tcPr>
          <w:p>
            <w:pPr>
              <w:rPr>
                <w:sz w:val="2"/>
                <w:szCs w:val="2"/>
              </w:rPr>
            </w:pPr>
          </w:p>
        </w:tc>
        <w:tc>
          <w:tcPr>
            <w:tcW w:w="1331" w:type="dxa"/>
            <w:vMerge w:val="continue"/>
            <w:tcBorders>
              <w:top w:val="nil"/>
              <w:left w:val="single" w:color="000000" w:sz="4" w:space="0"/>
              <w:bottom w:val="single" w:color="000000" w:sz="4" w:space="0"/>
              <w:right w:val="single" w:color="000000" w:sz="4" w:space="0"/>
            </w:tcBorders>
          </w:tcPr>
          <w:p>
            <w:pPr>
              <w:rPr>
                <w:sz w:val="2"/>
                <w:szCs w:val="2"/>
              </w:rPr>
            </w:pPr>
          </w:p>
        </w:tc>
        <w:tc>
          <w:tcPr>
            <w:tcW w:w="370" w:type="dxa"/>
            <w:vMerge w:val="continue"/>
            <w:tcBorders>
              <w:top w:val="nil"/>
              <w:left w:val="single" w:color="000000" w:sz="4" w:space="0"/>
              <w:bottom w:val="single" w:color="000000" w:sz="4" w:space="0"/>
              <w:right w:val="single" w:color="000000" w:sz="4" w:space="0"/>
            </w:tcBorders>
          </w:tcPr>
          <w:p>
            <w:pPr>
              <w:rPr>
                <w:sz w:val="2"/>
                <w:szCs w:val="2"/>
              </w:rPr>
            </w:pPr>
          </w:p>
        </w:tc>
        <w:tc>
          <w:tcPr>
            <w:tcW w:w="495" w:type="dxa"/>
            <w:vMerge w:val="continue"/>
            <w:tcBorders>
              <w:top w:val="nil"/>
              <w:left w:val="single" w:color="000000" w:sz="4" w:space="0"/>
              <w:bottom w:val="single" w:color="000000" w:sz="4" w:space="0"/>
              <w:right w:val="single" w:color="000000" w:sz="4" w:space="0"/>
            </w:tcBorders>
          </w:tcPr>
          <w:p>
            <w:pPr>
              <w:rPr>
                <w:sz w:val="2"/>
                <w:szCs w:val="2"/>
              </w:rPr>
            </w:pPr>
          </w:p>
        </w:tc>
        <w:tc>
          <w:tcPr>
            <w:tcW w:w="537" w:type="dxa"/>
            <w:vMerge w:val="continue"/>
            <w:tcBorders>
              <w:top w:val="nil"/>
              <w:left w:val="single" w:color="000000" w:sz="4" w:space="0"/>
              <w:bottom w:val="single" w:color="000000" w:sz="4" w:space="0"/>
              <w:right w:val="single" w:color="000000" w:sz="4" w:space="0"/>
            </w:tcBorders>
          </w:tcPr>
          <w:p>
            <w:pPr>
              <w:rPr>
                <w:sz w:val="2"/>
                <w:szCs w:val="2"/>
              </w:rPr>
            </w:pPr>
          </w:p>
        </w:tc>
        <w:tc>
          <w:tcPr>
            <w:tcW w:w="536" w:type="dxa"/>
            <w:vMerge w:val="continue"/>
            <w:tcBorders>
              <w:top w:val="nil"/>
              <w:left w:val="single" w:color="000000" w:sz="4" w:space="0"/>
              <w:bottom w:val="single" w:color="000000" w:sz="4" w:space="0"/>
              <w:right w:val="single" w:color="000000" w:sz="4" w:space="0"/>
            </w:tcBorders>
          </w:tcPr>
          <w:p>
            <w:pPr>
              <w:rPr>
                <w:sz w:val="2"/>
                <w:szCs w:val="2"/>
              </w:rPr>
            </w:pPr>
          </w:p>
        </w:tc>
        <w:tc>
          <w:tcPr>
            <w:tcW w:w="453" w:type="dxa"/>
            <w:vMerge w:val="continue"/>
            <w:tcBorders>
              <w:top w:val="nil"/>
              <w:left w:val="single" w:color="000000" w:sz="4" w:space="0"/>
              <w:bottom w:val="single" w:color="000000" w:sz="4" w:space="0"/>
              <w:right w:val="single" w:color="000000" w:sz="4" w:space="0"/>
            </w:tcBorders>
          </w:tcPr>
          <w:p>
            <w:pPr>
              <w:rPr>
                <w:sz w:val="2"/>
                <w:szCs w:val="2"/>
              </w:rPr>
            </w:pPr>
          </w:p>
        </w:tc>
        <w:tc>
          <w:tcPr>
            <w:tcW w:w="454" w:type="dxa"/>
            <w:tcBorders>
              <w:top w:val="single" w:color="000000" w:sz="4" w:space="0"/>
              <w:left w:val="single" w:color="000000" w:sz="4" w:space="0"/>
              <w:bottom w:val="single" w:color="000000" w:sz="4" w:space="0"/>
              <w:right w:val="single" w:color="000000" w:sz="4" w:space="0"/>
            </w:tcBorders>
          </w:tcPr>
          <w:p>
            <w:pPr>
              <w:pStyle w:val="9"/>
              <w:spacing w:before="67"/>
              <w:ind w:left="82" w:right="50"/>
              <w:jc w:val="center"/>
              <w:rPr>
                <w:rFonts w:ascii="Times New Roman"/>
                <w:sz w:val="18"/>
              </w:rPr>
            </w:pPr>
            <w:r>
              <w:rPr>
                <w:rFonts w:ascii="Times New Roman"/>
                <w:sz w:val="18"/>
              </w:rPr>
              <w:t>16</w:t>
            </w:r>
          </w:p>
        </w:tc>
        <w:tc>
          <w:tcPr>
            <w:tcW w:w="564" w:type="dxa"/>
            <w:tcBorders>
              <w:top w:val="single" w:color="000000" w:sz="4" w:space="0"/>
              <w:left w:val="single" w:color="000000" w:sz="4" w:space="0"/>
              <w:bottom w:val="single" w:color="000000" w:sz="4" w:space="0"/>
              <w:right w:val="single" w:color="000000" w:sz="4" w:space="0"/>
            </w:tcBorders>
          </w:tcPr>
          <w:p>
            <w:pPr>
              <w:pStyle w:val="9"/>
              <w:spacing w:before="67"/>
              <w:ind w:left="93" w:right="61"/>
              <w:jc w:val="center"/>
              <w:rPr>
                <w:rFonts w:ascii="Times New Roman"/>
                <w:sz w:val="18"/>
              </w:rPr>
            </w:pPr>
            <w:r>
              <w:rPr>
                <w:rFonts w:ascii="Times New Roman"/>
                <w:sz w:val="18"/>
              </w:rPr>
              <w:t>16</w:t>
            </w:r>
          </w:p>
        </w:tc>
        <w:tc>
          <w:tcPr>
            <w:tcW w:w="349" w:type="dxa"/>
            <w:tcBorders>
              <w:top w:val="single" w:color="000000" w:sz="4" w:space="0"/>
              <w:left w:val="single" w:color="000000" w:sz="4" w:space="0"/>
              <w:bottom w:val="single" w:color="000000" w:sz="4" w:space="0"/>
              <w:right w:val="single" w:color="000000" w:sz="4" w:space="0"/>
            </w:tcBorders>
          </w:tcPr>
          <w:p>
            <w:pPr>
              <w:pStyle w:val="9"/>
              <w:spacing w:before="67"/>
              <w:ind w:right="103"/>
              <w:jc w:val="right"/>
              <w:rPr>
                <w:rFonts w:ascii="Times New Roman"/>
                <w:sz w:val="18"/>
              </w:rPr>
            </w:pPr>
            <w:r>
              <w:rPr>
                <w:rFonts w:ascii="Times New Roman"/>
                <w:sz w:val="18"/>
              </w:rPr>
              <w:t>4</w:t>
            </w:r>
          </w:p>
        </w:tc>
        <w:tc>
          <w:tcPr>
            <w:tcW w:w="530" w:type="dxa"/>
            <w:gridSpan w:val="2"/>
            <w:tcBorders>
              <w:top w:val="single" w:color="000000" w:sz="4" w:space="0"/>
              <w:left w:val="single" w:color="000000" w:sz="4" w:space="0"/>
              <w:bottom w:val="single" w:color="000000" w:sz="4" w:space="0"/>
              <w:right w:val="single" w:color="000000" w:sz="4" w:space="0"/>
            </w:tcBorders>
          </w:tcPr>
          <w:p>
            <w:pPr>
              <w:pStyle w:val="9"/>
              <w:spacing w:before="67"/>
              <w:ind w:left="189"/>
              <w:rPr>
                <w:rFonts w:ascii="Times New Roman"/>
                <w:sz w:val="18"/>
              </w:rPr>
            </w:pPr>
            <w:r>
              <w:rPr>
                <w:rFonts w:ascii="Times New Roman"/>
                <w:sz w:val="18"/>
              </w:rPr>
              <w:t>19</w:t>
            </w:r>
          </w:p>
        </w:tc>
        <w:tc>
          <w:tcPr>
            <w:tcW w:w="454" w:type="dxa"/>
            <w:gridSpan w:val="2"/>
            <w:tcBorders>
              <w:top w:val="single" w:color="000000" w:sz="4" w:space="0"/>
              <w:left w:val="single" w:color="000000" w:sz="4" w:space="0"/>
              <w:bottom w:val="single" w:color="000000" w:sz="4" w:space="0"/>
              <w:right w:val="single" w:color="000000" w:sz="4" w:space="0"/>
            </w:tcBorders>
          </w:tcPr>
          <w:p>
            <w:pPr>
              <w:pStyle w:val="9"/>
              <w:spacing w:before="67"/>
              <w:ind w:left="153"/>
              <w:rPr>
                <w:rFonts w:ascii="Times New Roman"/>
                <w:sz w:val="18"/>
              </w:rPr>
            </w:pPr>
            <w:r>
              <w:rPr>
                <w:rFonts w:ascii="Times New Roman"/>
                <w:sz w:val="18"/>
              </w:rPr>
              <w:t>12</w:t>
            </w:r>
          </w:p>
        </w:tc>
        <w:tc>
          <w:tcPr>
            <w:tcW w:w="369" w:type="dxa"/>
            <w:gridSpan w:val="2"/>
            <w:tcBorders>
              <w:top w:val="single" w:color="000000" w:sz="4" w:space="0"/>
              <w:left w:val="single" w:color="000000" w:sz="4" w:space="0"/>
              <w:bottom w:val="single" w:color="000000" w:sz="4" w:space="0"/>
              <w:right w:val="single" w:color="000000" w:sz="4" w:space="0"/>
            </w:tcBorders>
          </w:tcPr>
          <w:p>
            <w:pPr>
              <w:pStyle w:val="9"/>
              <w:spacing w:before="67"/>
              <w:ind w:left="158"/>
              <w:rPr>
                <w:rFonts w:ascii="Times New Roman"/>
                <w:sz w:val="18"/>
              </w:rPr>
            </w:pPr>
            <w:r>
              <w:rPr>
                <w:rFonts w:ascii="Times New Roman"/>
                <w:sz w:val="18"/>
              </w:rPr>
              <w:t>4</w:t>
            </w:r>
          </w:p>
        </w:tc>
        <w:tc>
          <w:tcPr>
            <w:tcW w:w="538" w:type="dxa"/>
            <w:tcBorders>
              <w:top w:val="single" w:color="000000" w:sz="4" w:space="0"/>
              <w:left w:val="single" w:color="000000" w:sz="4" w:space="0"/>
              <w:bottom w:val="single" w:color="000000" w:sz="4" w:space="0"/>
              <w:right w:val="single" w:color="000000" w:sz="4" w:space="0"/>
            </w:tcBorders>
          </w:tcPr>
          <w:p>
            <w:pPr>
              <w:pStyle w:val="9"/>
              <w:spacing w:before="67"/>
              <w:ind w:left="52"/>
              <w:jc w:val="center"/>
              <w:rPr>
                <w:rFonts w:ascii="Times New Roman"/>
                <w:sz w:val="18"/>
              </w:rPr>
            </w:pPr>
            <w:r>
              <w:rPr>
                <w:rFonts w:ascii="Times New Roman"/>
                <w:sz w:val="18"/>
              </w:rPr>
              <w:t>3</w:t>
            </w:r>
          </w:p>
        </w:tc>
        <w:tc>
          <w:tcPr>
            <w:tcW w:w="376" w:type="dxa"/>
            <w:tcBorders>
              <w:top w:val="single" w:color="000000" w:sz="4" w:space="0"/>
              <w:left w:val="single" w:color="000000" w:sz="4" w:space="0"/>
              <w:bottom w:val="single" w:color="000000" w:sz="4" w:space="0"/>
              <w:right w:val="single" w:color="000000" w:sz="4" w:space="0"/>
            </w:tcBorders>
          </w:tcPr>
          <w:p>
            <w:pPr>
              <w:pStyle w:val="9"/>
              <w:spacing w:before="67"/>
              <w:ind w:left="55"/>
              <w:jc w:val="center"/>
              <w:rPr>
                <w:rFonts w:ascii="Times New Roman"/>
                <w:sz w:val="18"/>
              </w:rPr>
            </w:pPr>
            <w:r>
              <w:rPr>
                <w:rFonts w:ascii="Times New Roman"/>
                <w:sz w:val="18"/>
              </w:rPr>
              <w:t>0</w:t>
            </w:r>
          </w:p>
        </w:tc>
        <w:tc>
          <w:tcPr>
            <w:tcW w:w="372" w:type="dxa"/>
            <w:tcBorders>
              <w:top w:val="single" w:color="000000" w:sz="4" w:space="0"/>
              <w:left w:val="single" w:color="000000" w:sz="4" w:space="0"/>
              <w:bottom w:val="single" w:color="000000" w:sz="4" w:space="0"/>
            </w:tcBorders>
          </w:tcPr>
          <w:p>
            <w:pPr>
              <w:pStyle w:val="9"/>
              <w:spacing w:before="67"/>
              <w:ind w:left="166"/>
              <w:rPr>
                <w:rFonts w:ascii="Times New Roman"/>
                <w:sz w:val="18"/>
              </w:rPr>
            </w:pPr>
            <w:r>
              <w:rPr>
                <w:rFonts w:ascii="Times New Roman"/>
                <w:sz w:val="18"/>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40" w:hRule="atLeast"/>
        </w:trPr>
        <w:tc>
          <w:tcPr>
            <w:tcW w:w="371" w:type="dxa"/>
            <w:vMerge w:val="restart"/>
            <w:tcBorders>
              <w:top w:val="single" w:color="000000" w:sz="4" w:space="0"/>
              <w:bottom w:val="single" w:color="000000" w:sz="4" w:space="0"/>
              <w:right w:val="single" w:color="000000" w:sz="4" w:space="0"/>
            </w:tcBorders>
          </w:tcPr>
          <w:p>
            <w:pPr>
              <w:pStyle w:val="9"/>
              <w:rPr>
                <w:rFonts w:ascii="Arial Unicode MS"/>
                <w:sz w:val="18"/>
              </w:rPr>
            </w:pPr>
          </w:p>
          <w:p>
            <w:pPr>
              <w:pStyle w:val="9"/>
              <w:rPr>
                <w:rFonts w:ascii="Arial Unicode MS"/>
                <w:sz w:val="18"/>
              </w:rPr>
            </w:pPr>
          </w:p>
          <w:p>
            <w:pPr>
              <w:pStyle w:val="9"/>
              <w:rPr>
                <w:rFonts w:ascii="Arial Unicode MS"/>
                <w:sz w:val="18"/>
              </w:rPr>
            </w:pPr>
          </w:p>
          <w:p>
            <w:pPr>
              <w:pStyle w:val="9"/>
              <w:rPr>
                <w:rFonts w:ascii="Arial Unicode MS"/>
                <w:sz w:val="18"/>
              </w:rPr>
            </w:pPr>
          </w:p>
          <w:p>
            <w:pPr>
              <w:pStyle w:val="9"/>
              <w:rPr>
                <w:rFonts w:ascii="Arial Unicode MS"/>
                <w:sz w:val="18"/>
              </w:rPr>
            </w:pPr>
          </w:p>
          <w:p>
            <w:pPr>
              <w:pStyle w:val="9"/>
              <w:rPr>
                <w:rFonts w:ascii="Arial Unicode MS"/>
                <w:sz w:val="18"/>
              </w:rPr>
            </w:pPr>
          </w:p>
          <w:p>
            <w:pPr>
              <w:pStyle w:val="9"/>
              <w:rPr>
                <w:rFonts w:ascii="Arial Unicode MS"/>
                <w:sz w:val="18"/>
              </w:rPr>
            </w:pPr>
          </w:p>
          <w:p>
            <w:pPr>
              <w:pStyle w:val="9"/>
              <w:rPr>
                <w:rFonts w:ascii="Arial Unicode MS"/>
                <w:sz w:val="18"/>
              </w:rPr>
            </w:pPr>
          </w:p>
          <w:p>
            <w:pPr>
              <w:pStyle w:val="9"/>
              <w:rPr>
                <w:rFonts w:ascii="Arial Unicode MS"/>
                <w:sz w:val="18"/>
              </w:rPr>
            </w:pPr>
          </w:p>
          <w:p>
            <w:pPr>
              <w:pStyle w:val="9"/>
              <w:rPr>
                <w:rFonts w:ascii="Arial Unicode MS"/>
                <w:sz w:val="18"/>
              </w:rPr>
            </w:pPr>
          </w:p>
          <w:p>
            <w:pPr>
              <w:pStyle w:val="9"/>
              <w:rPr>
                <w:rFonts w:ascii="Arial Unicode MS"/>
                <w:sz w:val="18"/>
              </w:rPr>
            </w:pPr>
          </w:p>
          <w:p>
            <w:pPr>
              <w:pStyle w:val="9"/>
              <w:spacing w:before="7"/>
              <w:rPr>
                <w:rFonts w:ascii="Arial Unicode MS"/>
                <w:sz w:val="24"/>
              </w:rPr>
            </w:pPr>
          </w:p>
          <w:p>
            <w:pPr>
              <w:pStyle w:val="9"/>
              <w:spacing w:before="1" w:line="242" w:lineRule="auto"/>
              <w:ind w:left="95" w:right="78"/>
              <w:jc w:val="both"/>
              <w:rPr>
                <w:sz w:val="18"/>
              </w:rPr>
            </w:pPr>
            <w:r>
              <w:rPr>
                <w:sz w:val="18"/>
              </w:rPr>
              <w:t>人文通识教育平台</w:t>
            </w:r>
          </w:p>
        </w:tc>
        <w:tc>
          <w:tcPr>
            <w:tcW w:w="368" w:type="dxa"/>
            <w:vMerge w:val="restart"/>
            <w:tcBorders>
              <w:top w:val="single" w:color="000000" w:sz="4" w:space="0"/>
              <w:left w:val="single" w:color="000000" w:sz="4" w:space="0"/>
              <w:bottom w:val="single" w:color="000000" w:sz="4" w:space="0"/>
              <w:right w:val="single" w:color="000000" w:sz="4" w:space="0"/>
            </w:tcBorders>
          </w:tcPr>
          <w:p>
            <w:pPr>
              <w:pStyle w:val="9"/>
              <w:rPr>
                <w:rFonts w:ascii="Arial Unicode MS"/>
                <w:sz w:val="18"/>
              </w:rPr>
            </w:pPr>
          </w:p>
          <w:p>
            <w:pPr>
              <w:pStyle w:val="9"/>
              <w:rPr>
                <w:rFonts w:ascii="Arial Unicode MS"/>
                <w:sz w:val="18"/>
              </w:rPr>
            </w:pPr>
          </w:p>
          <w:p>
            <w:pPr>
              <w:pStyle w:val="9"/>
              <w:rPr>
                <w:rFonts w:ascii="Arial Unicode MS"/>
                <w:sz w:val="18"/>
              </w:rPr>
            </w:pPr>
          </w:p>
          <w:p>
            <w:pPr>
              <w:pStyle w:val="9"/>
              <w:spacing w:before="2"/>
              <w:rPr>
                <w:rFonts w:ascii="Arial Unicode MS"/>
                <w:sz w:val="16"/>
              </w:rPr>
            </w:pPr>
          </w:p>
          <w:p>
            <w:pPr>
              <w:pStyle w:val="9"/>
              <w:spacing w:before="1" w:line="242" w:lineRule="auto"/>
              <w:ind w:left="98" w:right="77"/>
              <w:jc w:val="both"/>
              <w:rPr>
                <w:sz w:val="18"/>
              </w:rPr>
            </w:pPr>
            <w:r>
              <w:rPr>
                <w:sz w:val="18"/>
              </w:rPr>
              <w:t>公共类</w:t>
            </w:r>
          </w:p>
        </w:tc>
        <w:tc>
          <w:tcPr>
            <w:tcW w:w="868" w:type="dxa"/>
            <w:tcBorders>
              <w:top w:val="single" w:color="000000" w:sz="4" w:space="0"/>
              <w:left w:val="single" w:color="000000" w:sz="4" w:space="0"/>
              <w:bottom w:val="single" w:color="000000" w:sz="4" w:space="0"/>
              <w:right w:val="single" w:color="000000" w:sz="4" w:space="0"/>
            </w:tcBorders>
          </w:tcPr>
          <w:p>
            <w:pPr>
              <w:pStyle w:val="9"/>
              <w:spacing w:before="67"/>
              <w:ind w:left="59" w:right="38"/>
              <w:jc w:val="center"/>
              <w:rPr>
                <w:rFonts w:ascii="Times New Roman"/>
                <w:sz w:val="18"/>
              </w:rPr>
            </w:pPr>
            <w:r>
              <w:rPr>
                <w:rFonts w:ascii="Times New Roman"/>
                <w:sz w:val="18"/>
              </w:rPr>
              <w:t>06030024</w:t>
            </w:r>
          </w:p>
        </w:tc>
        <w:tc>
          <w:tcPr>
            <w:tcW w:w="1331" w:type="dxa"/>
            <w:tcBorders>
              <w:top w:val="single" w:color="000000" w:sz="4" w:space="0"/>
              <w:left w:val="single" w:color="000000" w:sz="4" w:space="0"/>
              <w:bottom w:val="single" w:color="000000" w:sz="4" w:space="0"/>
              <w:right w:val="single" w:color="000000" w:sz="4" w:space="0"/>
            </w:tcBorders>
          </w:tcPr>
          <w:p>
            <w:pPr>
              <w:pStyle w:val="9"/>
              <w:spacing w:before="55"/>
              <w:ind w:left="20"/>
              <w:jc w:val="center"/>
              <w:rPr>
                <w:sz w:val="18"/>
              </w:rPr>
            </w:pPr>
            <w:r>
              <w:rPr>
                <w:sz w:val="18"/>
              </w:rPr>
              <w:t>体育训练Ⅰ</w:t>
            </w:r>
          </w:p>
        </w:tc>
        <w:tc>
          <w:tcPr>
            <w:tcW w:w="370"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95" w:type="dxa"/>
            <w:tcBorders>
              <w:top w:val="single" w:color="000000" w:sz="4" w:space="0"/>
              <w:left w:val="single" w:color="000000" w:sz="4" w:space="0"/>
              <w:bottom w:val="single" w:color="000000" w:sz="4" w:space="0"/>
              <w:right w:val="single" w:color="000000" w:sz="4" w:space="0"/>
            </w:tcBorders>
          </w:tcPr>
          <w:p>
            <w:pPr>
              <w:pStyle w:val="9"/>
              <w:spacing w:before="67"/>
              <w:ind w:right="114"/>
              <w:jc w:val="right"/>
              <w:rPr>
                <w:rFonts w:ascii="Times New Roman"/>
                <w:sz w:val="18"/>
              </w:rPr>
            </w:pPr>
            <w:r>
              <w:rPr>
                <w:rFonts w:ascii="Times New Roman"/>
                <w:sz w:val="18"/>
              </w:rPr>
              <w:t>1.5</w:t>
            </w:r>
          </w:p>
        </w:tc>
        <w:tc>
          <w:tcPr>
            <w:tcW w:w="537" w:type="dxa"/>
            <w:tcBorders>
              <w:top w:val="single" w:color="000000" w:sz="4" w:space="0"/>
              <w:left w:val="single" w:color="000000" w:sz="4" w:space="0"/>
              <w:bottom w:val="single" w:color="000000" w:sz="4" w:space="0"/>
              <w:right w:val="single" w:color="000000" w:sz="4" w:space="0"/>
            </w:tcBorders>
          </w:tcPr>
          <w:p>
            <w:pPr>
              <w:pStyle w:val="9"/>
              <w:spacing w:before="67"/>
              <w:ind w:left="76" w:right="51"/>
              <w:jc w:val="center"/>
              <w:rPr>
                <w:rFonts w:ascii="Times New Roman"/>
                <w:sz w:val="18"/>
              </w:rPr>
            </w:pPr>
            <w:r>
              <w:rPr>
                <w:rFonts w:ascii="Times New Roman"/>
                <w:sz w:val="18"/>
              </w:rPr>
              <w:t>32</w:t>
            </w:r>
          </w:p>
        </w:tc>
        <w:tc>
          <w:tcPr>
            <w:tcW w:w="536"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53" w:type="dxa"/>
            <w:tcBorders>
              <w:top w:val="single" w:color="000000" w:sz="4" w:space="0"/>
              <w:left w:val="single" w:color="000000" w:sz="4" w:space="0"/>
              <w:bottom w:val="single" w:color="000000" w:sz="4" w:space="0"/>
              <w:right w:val="single" w:color="000000" w:sz="4" w:space="0"/>
            </w:tcBorders>
          </w:tcPr>
          <w:p>
            <w:pPr>
              <w:pStyle w:val="9"/>
              <w:spacing w:before="67"/>
              <w:ind w:left="81" w:right="51"/>
              <w:jc w:val="center"/>
              <w:rPr>
                <w:rFonts w:ascii="Times New Roman"/>
                <w:sz w:val="18"/>
              </w:rPr>
            </w:pPr>
            <w:r>
              <w:rPr>
                <w:rFonts w:ascii="Times New Roman"/>
                <w:sz w:val="18"/>
              </w:rPr>
              <w:t>32</w:t>
            </w:r>
          </w:p>
        </w:tc>
        <w:tc>
          <w:tcPr>
            <w:tcW w:w="454" w:type="dxa"/>
            <w:tcBorders>
              <w:top w:val="single" w:color="000000" w:sz="4" w:space="0"/>
              <w:left w:val="single" w:color="000000" w:sz="4" w:space="0"/>
              <w:bottom w:val="single" w:color="000000" w:sz="4" w:space="0"/>
              <w:right w:val="single" w:color="000000" w:sz="4" w:space="0"/>
            </w:tcBorders>
          </w:tcPr>
          <w:p>
            <w:pPr>
              <w:pStyle w:val="9"/>
              <w:spacing w:before="67"/>
              <w:ind w:left="31"/>
              <w:jc w:val="center"/>
              <w:rPr>
                <w:rFonts w:ascii="Times New Roman"/>
                <w:sz w:val="18"/>
              </w:rPr>
            </w:pPr>
            <w:r>
              <w:rPr>
                <w:rFonts w:ascii="Times New Roman"/>
                <w:sz w:val="18"/>
              </w:rPr>
              <w:t>2</w:t>
            </w:r>
          </w:p>
        </w:tc>
        <w:tc>
          <w:tcPr>
            <w:tcW w:w="56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4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0"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54"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69"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8"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6"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2" w:type="dxa"/>
            <w:tcBorders>
              <w:top w:val="single" w:color="000000" w:sz="4" w:space="0"/>
              <w:left w:val="single" w:color="000000" w:sz="4" w:space="0"/>
              <w:bottom w:val="single" w:color="000000" w:sz="4" w:space="0"/>
            </w:tcBorders>
          </w:tcPr>
          <w:p>
            <w:pPr>
              <w:pStyle w:val="9"/>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9" w:hRule="atLeast"/>
        </w:trPr>
        <w:tc>
          <w:tcPr>
            <w:tcW w:w="371" w:type="dxa"/>
            <w:vMerge w:val="continue"/>
            <w:tcBorders>
              <w:top w:val="nil"/>
              <w:bottom w:val="single" w:color="000000" w:sz="4" w:space="0"/>
              <w:right w:val="single" w:color="000000" w:sz="4" w:space="0"/>
            </w:tcBorders>
          </w:tcPr>
          <w:p>
            <w:pPr>
              <w:rPr>
                <w:sz w:val="2"/>
                <w:szCs w:val="2"/>
              </w:rPr>
            </w:pPr>
          </w:p>
        </w:tc>
        <w:tc>
          <w:tcPr>
            <w:tcW w:w="368" w:type="dxa"/>
            <w:vMerge w:val="continue"/>
            <w:tcBorders>
              <w:top w:val="nil"/>
              <w:left w:val="single" w:color="000000" w:sz="4" w:space="0"/>
              <w:bottom w:val="single" w:color="000000" w:sz="4" w:space="0"/>
              <w:right w:val="single" w:color="000000" w:sz="4" w:space="0"/>
            </w:tcBorders>
          </w:tcPr>
          <w:p>
            <w:pPr>
              <w:rPr>
                <w:sz w:val="2"/>
                <w:szCs w:val="2"/>
              </w:rPr>
            </w:pPr>
          </w:p>
        </w:tc>
        <w:tc>
          <w:tcPr>
            <w:tcW w:w="868" w:type="dxa"/>
            <w:tcBorders>
              <w:top w:val="single" w:color="000000" w:sz="4" w:space="0"/>
              <w:left w:val="single" w:color="000000" w:sz="4" w:space="0"/>
              <w:bottom w:val="single" w:color="000000" w:sz="4" w:space="0"/>
              <w:right w:val="single" w:color="000000" w:sz="4" w:space="0"/>
            </w:tcBorders>
          </w:tcPr>
          <w:p>
            <w:pPr>
              <w:pStyle w:val="9"/>
              <w:spacing w:before="67"/>
              <w:ind w:left="59" w:right="38"/>
              <w:jc w:val="center"/>
              <w:rPr>
                <w:rFonts w:ascii="Times New Roman"/>
                <w:sz w:val="18"/>
              </w:rPr>
            </w:pPr>
            <w:r>
              <w:rPr>
                <w:rFonts w:ascii="Times New Roman"/>
                <w:sz w:val="18"/>
              </w:rPr>
              <w:t>06030025</w:t>
            </w:r>
          </w:p>
        </w:tc>
        <w:tc>
          <w:tcPr>
            <w:tcW w:w="1331" w:type="dxa"/>
            <w:tcBorders>
              <w:top w:val="single" w:color="000000" w:sz="4" w:space="0"/>
              <w:left w:val="single" w:color="000000" w:sz="4" w:space="0"/>
              <w:bottom w:val="single" w:color="000000" w:sz="4" w:space="0"/>
              <w:right w:val="single" w:color="000000" w:sz="4" w:space="0"/>
            </w:tcBorders>
          </w:tcPr>
          <w:p>
            <w:pPr>
              <w:pStyle w:val="9"/>
              <w:spacing w:before="55"/>
              <w:ind w:left="20"/>
              <w:jc w:val="center"/>
              <w:rPr>
                <w:sz w:val="18"/>
              </w:rPr>
            </w:pPr>
            <w:r>
              <w:rPr>
                <w:sz w:val="18"/>
              </w:rPr>
              <w:t>体育训练Ⅱ</w:t>
            </w:r>
          </w:p>
        </w:tc>
        <w:tc>
          <w:tcPr>
            <w:tcW w:w="370"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95" w:type="dxa"/>
            <w:tcBorders>
              <w:top w:val="single" w:color="000000" w:sz="4" w:space="0"/>
              <w:left w:val="single" w:color="000000" w:sz="4" w:space="0"/>
              <w:bottom w:val="single" w:color="000000" w:sz="4" w:space="0"/>
              <w:right w:val="single" w:color="000000" w:sz="4" w:space="0"/>
            </w:tcBorders>
          </w:tcPr>
          <w:p>
            <w:pPr>
              <w:pStyle w:val="9"/>
              <w:spacing w:before="67"/>
              <w:ind w:right="114"/>
              <w:jc w:val="right"/>
              <w:rPr>
                <w:rFonts w:ascii="Times New Roman"/>
                <w:sz w:val="18"/>
              </w:rPr>
            </w:pPr>
            <w:r>
              <w:rPr>
                <w:rFonts w:ascii="Times New Roman"/>
                <w:sz w:val="18"/>
              </w:rPr>
              <w:t>1.5</w:t>
            </w:r>
          </w:p>
        </w:tc>
        <w:tc>
          <w:tcPr>
            <w:tcW w:w="537" w:type="dxa"/>
            <w:tcBorders>
              <w:top w:val="single" w:color="000000" w:sz="4" w:space="0"/>
              <w:left w:val="single" w:color="000000" w:sz="4" w:space="0"/>
              <w:bottom w:val="single" w:color="000000" w:sz="4" w:space="0"/>
              <w:right w:val="single" w:color="000000" w:sz="4" w:space="0"/>
            </w:tcBorders>
          </w:tcPr>
          <w:p>
            <w:pPr>
              <w:pStyle w:val="9"/>
              <w:spacing w:before="67"/>
              <w:ind w:left="76" w:right="51"/>
              <w:jc w:val="center"/>
              <w:rPr>
                <w:rFonts w:ascii="Times New Roman"/>
                <w:sz w:val="18"/>
              </w:rPr>
            </w:pPr>
            <w:r>
              <w:rPr>
                <w:rFonts w:ascii="Times New Roman"/>
                <w:sz w:val="18"/>
              </w:rPr>
              <w:t>32</w:t>
            </w:r>
          </w:p>
        </w:tc>
        <w:tc>
          <w:tcPr>
            <w:tcW w:w="536"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53" w:type="dxa"/>
            <w:tcBorders>
              <w:top w:val="single" w:color="000000" w:sz="4" w:space="0"/>
              <w:left w:val="single" w:color="000000" w:sz="4" w:space="0"/>
              <w:bottom w:val="single" w:color="000000" w:sz="4" w:space="0"/>
              <w:right w:val="single" w:color="000000" w:sz="4" w:space="0"/>
            </w:tcBorders>
          </w:tcPr>
          <w:p>
            <w:pPr>
              <w:pStyle w:val="9"/>
              <w:spacing w:before="67"/>
              <w:ind w:left="81" w:right="51"/>
              <w:jc w:val="center"/>
              <w:rPr>
                <w:rFonts w:ascii="Times New Roman"/>
                <w:sz w:val="18"/>
              </w:rPr>
            </w:pPr>
            <w:r>
              <w:rPr>
                <w:rFonts w:ascii="Times New Roman"/>
                <w:sz w:val="18"/>
              </w:rPr>
              <w:t>32</w:t>
            </w:r>
          </w:p>
        </w:tc>
        <w:tc>
          <w:tcPr>
            <w:tcW w:w="45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64" w:type="dxa"/>
            <w:tcBorders>
              <w:top w:val="single" w:color="000000" w:sz="4" w:space="0"/>
              <w:left w:val="single" w:color="000000" w:sz="4" w:space="0"/>
              <w:bottom w:val="single" w:color="000000" w:sz="4" w:space="0"/>
              <w:right w:val="single" w:color="000000" w:sz="4" w:space="0"/>
            </w:tcBorders>
          </w:tcPr>
          <w:p>
            <w:pPr>
              <w:pStyle w:val="9"/>
              <w:spacing w:before="67"/>
              <w:ind w:left="33"/>
              <w:jc w:val="center"/>
              <w:rPr>
                <w:rFonts w:ascii="Times New Roman"/>
                <w:sz w:val="18"/>
              </w:rPr>
            </w:pPr>
            <w:r>
              <w:rPr>
                <w:rFonts w:ascii="Times New Roman"/>
                <w:sz w:val="18"/>
              </w:rPr>
              <w:t>2</w:t>
            </w:r>
          </w:p>
        </w:tc>
        <w:tc>
          <w:tcPr>
            <w:tcW w:w="34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0"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54"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69"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8"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6"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2" w:type="dxa"/>
            <w:tcBorders>
              <w:top w:val="single" w:color="000000" w:sz="4" w:space="0"/>
              <w:left w:val="single" w:color="000000" w:sz="4" w:space="0"/>
              <w:bottom w:val="single" w:color="000000" w:sz="4" w:space="0"/>
            </w:tcBorders>
          </w:tcPr>
          <w:p>
            <w:pPr>
              <w:pStyle w:val="9"/>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0" w:hRule="atLeast"/>
        </w:trPr>
        <w:tc>
          <w:tcPr>
            <w:tcW w:w="371" w:type="dxa"/>
            <w:vMerge w:val="continue"/>
            <w:tcBorders>
              <w:top w:val="nil"/>
              <w:bottom w:val="single" w:color="000000" w:sz="4" w:space="0"/>
              <w:right w:val="single" w:color="000000" w:sz="4" w:space="0"/>
            </w:tcBorders>
          </w:tcPr>
          <w:p>
            <w:pPr>
              <w:rPr>
                <w:sz w:val="2"/>
                <w:szCs w:val="2"/>
              </w:rPr>
            </w:pPr>
          </w:p>
        </w:tc>
        <w:tc>
          <w:tcPr>
            <w:tcW w:w="368" w:type="dxa"/>
            <w:vMerge w:val="continue"/>
            <w:tcBorders>
              <w:top w:val="nil"/>
              <w:left w:val="single" w:color="000000" w:sz="4" w:space="0"/>
              <w:bottom w:val="single" w:color="000000" w:sz="4" w:space="0"/>
              <w:right w:val="single" w:color="000000" w:sz="4" w:space="0"/>
            </w:tcBorders>
          </w:tcPr>
          <w:p>
            <w:pPr>
              <w:rPr>
                <w:sz w:val="2"/>
                <w:szCs w:val="2"/>
              </w:rPr>
            </w:pPr>
          </w:p>
        </w:tc>
        <w:tc>
          <w:tcPr>
            <w:tcW w:w="868" w:type="dxa"/>
            <w:tcBorders>
              <w:top w:val="single" w:color="000000" w:sz="4" w:space="0"/>
              <w:left w:val="single" w:color="000000" w:sz="4" w:space="0"/>
              <w:bottom w:val="single" w:color="000000" w:sz="4" w:space="0"/>
              <w:right w:val="single" w:color="000000" w:sz="4" w:space="0"/>
            </w:tcBorders>
          </w:tcPr>
          <w:p>
            <w:pPr>
              <w:pStyle w:val="9"/>
              <w:spacing w:before="67"/>
              <w:ind w:left="59" w:right="38"/>
              <w:jc w:val="center"/>
              <w:rPr>
                <w:rFonts w:ascii="Times New Roman"/>
                <w:sz w:val="18"/>
              </w:rPr>
            </w:pPr>
            <w:r>
              <w:rPr>
                <w:rFonts w:ascii="Times New Roman"/>
                <w:sz w:val="18"/>
              </w:rPr>
              <w:t>06030027</w:t>
            </w:r>
          </w:p>
        </w:tc>
        <w:tc>
          <w:tcPr>
            <w:tcW w:w="1331" w:type="dxa"/>
            <w:tcBorders>
              <w:top w:val="single" w:color="000000" w:sz="4" w:space="0"/>
              <w:left w:val="single" w:color="000000" w:sz="4" w:space="0"/>
              <w:bottom w:val="single" w:color="000000" w:sz="4" w:space="0"/>
              <w:right w:val="single" w:color="000000" w:sz="4" w:space="0"/>
            </w:tcBorders>
          </w:tcPr>
          <w:p>
            <w:pPr>
              <w:pStyle w:val="9"/>
              <w:spacing w:before="56"/>
              <w:ind w:left="20"/>
              <w:jc w:val="center"/>
              <w:rPr>
                <w:sz w:val="18"/>
              </w:rPr>
            </w:pPr>
            <w:r>
              <w:rPr>
                <w:sz w:val="18"/>
              </w:rPr>
              <w:t>体育训练Ⅲ</w:t>
            </w:r>
          </w:p>
        </w:tc>
        <w:tc>
          <w:tcPr>
            <w:tcW w:w="370"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95" w:type="dxa"/>
            <w:tcBorders>
              <w:top w:val="single" w:color="000000" w:sz="4" w:space="0"/>
              <w:left w:val="single" w:color="000000" w:sz="4" w:space="0"/>
              <w:bottom w:val="single" w:color="000000" w:sz="4" w:space="0"/>
              <w:right w:val="single" w:color="000000" w:sz="4" w:space="0"/>
            </w:tcBorders>
          </w:tcPr>
          <w:p>
            <w:pPr>
              <w:pStyle w:val="9"/>
              <w:spacing w:before="67"/>
              <w:ind w:left="27"/>
              <w:jc w:val="center"/>
              <w:rPr>
                <w:rFonts w:ascii="Times New Roman"/>
                <w:sz w:val="18"/>
              </w:rPr>
            </w:pPr>
            <w:r>
              <w:rPr>
                <w:rFonts w:ascii="Times New Roman"/>
                <w:sz w:val="18"/>
              </w:rPr>
              <w:t>2</w:t>
            </w:r>
          </w:p>
        </w:tc>
        <w:tc>
          <w:tcPr>
            <w:tcW w:w="537" w:type="dxa"/>
            <w:tcBorders>
              <w:top w:val="single" w:color="000000" w:sz="4" w:space="0"/>
              <w:left w:val="single" w:color="000000" w:sz="4" w:space="0"/>
              <w:bottom w:val="single" w:color="000000" w:sz="4" w:space="0"/>
              <w:right w:val="single" w:color="000000" w:sz="4" w:space="0"/>
            </w:tcBorders>
          </w:tcPr>
          <w:p>
            <w:pPr>
              <w:pStyle w:val="9"/>
              <w:spacing w:before="67"/>
              <w:ind w:left="76" w:right="51"/>
              <w:jc w:val="center"/>
              <w:rPr>
                <w:rFonts w:ascii="Times New Roman"/>
                <w:sz w:val="18"/>
              </w:rPr>
            </w:pPr>
            <w:r>
              <w:rPr>
                <w:rFonts w:ascii="Times New Roman"/>
                <w:sz w:val="18"/>
              </w:rPr>
              <w:t>32</w:t>
            </w:r>
          </w:p>
        </w:tc>
        <w:tc>
          <w:tcPr>
            <w:tcW w:w="536"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53" w:type="dxa"/>
            <w:tcBorders>
              <w:top w:val="single" w:color="000000" w:sz="4" w:space="0"/>
              <w:left w:val="single" w:color="000000" w:sz="4" w:space="0"/>
              <w:bottom w:val="single" w:color="000000" w:sz="4" w:space="0"/>
              <w:right w:val="single" w:color="000000" w:sz="4" w:space="0"/>
            </w:tcBorders>
          </w:tcPr>
          <w:p>
            <w:pPr>
              <w:pStyle w:val="9"/>
              <w:spacing w:before="67"/>
              <w:ind w:left="81" w:right="51"/>
              <w:jc w:val="center"/>
              <w:rPr>
                <w:rFonts w:ascii="Times New Roman"/>
                <w:sz w:val="18"/>
              </w:rPr>
            </w:pPr>
            <w:r>
              <w:rPr>
                <w:rFonts w:ascii="Times New Roman"/>
                <w:sz w:val="18"/>
              </w:rPr>
              <w:t>32</w:t>
            </w:r>
          </w:p>
        </w:tc>
        <w:tc>
          <w:tcPr>
            <w:tcW w:w="45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6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4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0"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54" w:type="dxa"/>
            <w:gridSpan w:val="2"/>
            <w:tcBorders>
              <w:top w:val="single" w:color="000000" w:sz="4" w:space="0"/>
              <w:left w:val="single" w:color="000000" w:sz="4" w:space="0"/>
              <w:bottom w:val="single" w:color="000000" w:sz="4" w:space="0"/>
              <w:right w:val="single" w:color="000000" w:sz="4" w:space="0"/>
            </w:tcBorders>
          </w:tcPr>
          <w:p>
            <w:pPr>
              <w:pStyle w:val="9"/>
              <w:spacing w:before="67"/>
              <w:ind w:left="42"/>
              <w:jc w:val="center"/>
              <w:rPr>
                <w:rFonts w:ascii="Times New Roman"/>
                <w:sz w:val="18"/>
              </w:rPr>
            </w:pPr>
            <w:r>
              <w:rPr>
                <w:rFonts w:ascii="Times New Roman"/>
                <w:sz w:val="18"/>
              </w:rPr>
              <w:t>2</w:t>
            </w:r>
          </w:p>
        </w:tc>
        <w:tc>
          <w:tcPr>
            <w:tcW w:w="369"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8"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6"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2" w:type="dxa"/>
            <w:tcBorders>
              <w:top w:val="single" w:color="000000" w:sz="4" w:space="0"/>
              <w:left w:val="single" w:color="000000" w:sz="4" w:space="0"/>
              <w:bottom w:val="single" w:color="000000" w:sz="4" w:space="0"/>
            </w:tcBorders>
          </w:tcPr>
          <w:p>
            <w:pPr>
              <w:pStyle w:val="9"/>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0" w:hRule="atLeast"/>
        </w:trPr>
        <w:tc>
          <w:tcPr>
            <w:tcW w:w="371" w:type="dxa"/>
            <w:vMerge w:val="continue"/>
            <w:tcBorders>
              <w:top w:val="nil"/>
              <w:bottom w:val="single" w:color="000000" w:sz="4" w:space="0"/>
              <w:right w:val="single" w:color="000000" w:sz="4" w:space="0"/>
            </w:tcBorders>
          </w:tcPr>
          <w:p>
            <w:pPr>
              <w:rPr>
                <w:sz w:val="2"/>
                <w:szCs w:val="2"/>
              </w:rPr>
            </w:pPr>
          </w:p>
        </w:tc>
        <w:tc>
          <w:tcPr>
            <w:tcW w:w="368" w:type="dxa"/>
            <w:vMerge w:val="continue"/>
            <w:tcBorders>
              <w:top w:val="nil"/>
              <w:left w:val="single" w:color="000000" w:sz="4" w:space="0"/>
              <w:bottom w:val="single" w:color="000000" w:sz="4" w:space="0"/>
              <w:right w:val="single" w:color="000000" w:sz="4" w:space="0"/>
            </w:tcBorders>
          </w:tcPr>
          <w:p>
            <w:pPr>
              <w:rPr>
                <w:sz w:val="2"/>
                <w:szCs w:val="2"/>
              </w:rPr>
            </w:pPr>
          </w:p>
        </w:tc>
        <w:tc>
          <w:tcPr>
            <w:tcW w:w="868" w:type="dxa"/>
            <w:tcBorders>
              <w:top w:val="single" w:color="000000" w:sz="4" w:space="0"/>
              <w:left w:val="single" w:color="000000" w:sz="4" w:space="0"/>
              <w:bottom w:val="single" w:color="000000" w:sz="4" w:space="0"/>
              <w:right w:val="single" w:color="000000" w:sz="4" w:space="0"/>
            </w:tcBorders>
          </w:tcPr>
          <w:p>
            <w:pPr>
              <w:pStyle w:val="9"/>
              <w:spacing w:before="67"/>
              <w:ind w:left="59" w:right="38"/>
              <w:jc w:val="center"/>
              <w:rPr>
                <w:rFonts w:ascii="Times New Roman"/>
                <w:sz w:val="18"/>
              </w:rPr>
            </w:pPr>
            <w:r>
              <w:rPr>
                <w:rFonts w:ascii="Times New Roman"/>
                <w:sz w:val="18"/>
              </w:rPr>
              <w:t>06040041</w:t>
            </w:r>
          </w:p>
        </w:tc>
        <w:tc>
          <w:tcPr>
            <w:tcW w:w="1331" w:type="dxa"/>
            <w:tcBorders>
              <w:top w:val="single" w:color="000000" w:sz="4" w:space="0"/>
              <w:left w:val="single" w:color="000000" w:sz="4" w:space="0"/>
              <w:bottom w:val="single" w:color="000000" w:sz="4" w:space="0"/>
              <w:right w:val="single" w:color="000000" w:sz="4" w:space="0"/>
            </w:tcBorders>
          </w:tcPr>
          <w:p>
            <w:pPr>
              <w:pStyle w:val="9"/>
              <w:spacing w:before="55"/>
              <w:ind w:left="20"/>
              <w:jc w:val="center"/>
              <w:rPr>
                <w:sz w:val="18"/>
              </w:rPr>
            </w:pPr>
            <w:r>
              <w:rPr>
                <w:sz w:val="18"/>
              </w:rPr>
              <w:t>实用英语Ⅰ</w:t>
            </w:r>
          </w:p>
        </w:tc>
        <w:tc>
          <w:tcPr>
            <w:tcW w:w="370" w:type="dxa"/>
            <w:tcBorders>
              <w:top w:val="single" w:color="000000" w:sz="4" w:space="0"/>
              <w:left w:val="single" w:color="000000" w:sz="4" w:space="0"/>
              <w:bottom w:val="single" w:color="000000" w:sz="4" w:space="0"/>
              <w:right w:val="single" w:color="000000" w:sz="4" w:space="0"/>
            </w:tcBorders>
          </w:tcPr>
          <w:p>
            <w:pPr>
              <w:pStyle w:val="9"/>
              <w:spacing w:before="67"/>
              <w:ind w:left="23"/>
              <w:jc w:val="center"/>
              <w:rPr>
                <w:rFonts w:ascii="Times New Roman" w:hAnsi="Times New Roman"/>
                <w:sz w:val="18"/>
              </w:rPr>
            </w:pPr>
            <w:r>
              <w:rPr>
                <w:rFonts w:ascii="Times New Roman" w:hAnsi="Times New Roman"/>
                <w:sz w:val="18"/>
              </w:rPr>
              <w:t>√</w:t>
            </w:r>
          </w:p>
        </w:tc>
        <w:tc>
          <w:tcPr>
            <w:tcW w:w="495" w:type="dxa"/>
            <w:tcBorders>
              <w:top w:val="single" w:color="000000" w:sz="4" w:space="0"/>
              <w:left w:val="single" w:color="000000" w:sz="4" w:space="0"/>
              <w:bottom w:val="single" w:color="000000" w:sz="4" w:space="0"/>
              <w:right w:val="single" w:color="000000" w:sz="4" w:space="0"/>
            </w:tcBorders>
          </w:tcPr>
          <w:p>
            <w:pPr>
              <w:pStyle w:val="9"/>
              <w:spacing w:before="67"/>
              <w:ind w:left="27"/>
              <w:jc w:val="center"/>
              <w:rPr>
                <w:rFonts w:ascii="Times New Roman"/>
                <w:sz w:val="18"/>
              </w:rPr>
            </w:pPr>
            <w:r>
              <w:rPr>
                <w:rFonts w:ascii="Times New Roman"/>
                <w:sz w:val="18"/>
              </w:rPr>
              <w:t>3</w:t>
            </w:r>
          </w:p>
        </w:tc>
        <w:tc>
          <w:tcPr>
            <w:tcW w:w="537" w:type="dxa"/>
            <w:tcBorders>
              <w:top w:val="single" w:color="000000" w:sz="4" w:space="0"/>
              <w:left w:val="single" w:color="000000" w:sz="4" w:space="0"/>
              <w:bottom w:val="single" w:color="000000" w:sz="4" w:space="0"/>
              <w:right w:val="single" w:color="000000" w:sz="4" w:space="0"/>
            </w:tcBorders>
          </w:tcPr>
          <w:p>
            <w:pPr>
              <w:pStyle w:val="9"/>
              <w:spacing w:before="67"/>
              <w:ind w:left="76" w:right="51"/>
              <w:jc w:val="center"/>
              <w:rPr>
                <w:rFonts w:ascii="Times New Roman"/>
                <w:sz w:val="18"/>
              </w:rPr>
            </w:pPr>
            <w:r>
              <w:rPr>
                <w:rFonts w:ascii="Times New Roman"/>
                <w:sz w:val="18"/>
              </w:rPr>
              <w:t>64</w:t>
            </w:r>
          </w:p>
        </w:tc>
        <w:tc>
          <w:tcPr>
            <w:tcW w:w="536" w:type="dxa"/>
            <w:tcBorders>
              <w:top w:val="single" w:color="000000" w:sz="4" w:space="0"/>
              <w:left w:val="single" w:color="000000" w:sz="4" w:space="0"/>
              <w:bottom w:val="single" w:color="000000" w:sz="4" w:space="0"/>
              <w:right w:val="single" w:color="000000" w:sz="4" w:space="0"/>
            </w:tcBorders>
          </w:tcPr>
          <w:p>
            <w:pPr>
              <w:pStyle w:val="9"/>
              <w:spacing w:before="67"/>
              <w:ind w:left="121" w:right="93"/>
              <w:jc w:val="center"/>
              <w:rPr>
                <w:rFonts w:ascii="Times New Roman"/>
                <w:sz w:val="18"/>
              </w:rPr>
            </w:pPr>
            <w:r>
              <w:rPr>
                <w:rFonts w:ascii="Times New Roman"/>
                <w:sz w:val="18"/>
              </w:rPr>
              <w:t>48</w:t>
            </w:r>
          </w:p>
        </w:tc>
        <w:tc>
          <w:tcPr>
            <w:tcW w:w="453" w:type="dxa"/>
            <w:tcBorders>
              <w:top w:val="single" w:color="000000" w:sz="4" w:space="0"/>
              <w:left w:val="single" w:color="000000" w:sz="4" w:space="0"/>
              <w:bottom w:val="single" w:color="000000" w:sz="4" w:space="0"/>
              <w:right w:val="single" w:color="000000" w:sz="4" w:space="0"/>
            </w:tcBorders>
          </w:tcPr>
          <w:p>
            <w:pPr>
              <w:pStyle w:val="9"/>
              <w:spacing w:before="67"/>
              <w:ind w:left="81" w:right="51"/>
              <w:jc w:val="center"/>
              <w:rPr>
                <w:rFonts w:ascii="Times New Roman"/>
                <w:sz w:val="18"/>
              </w:rPr>
            </w:pPr>
            <w:r>
              <w:rPr>
                <w:rFonts w:ascii="Times New Roman"/>
                <w:sz w:val="18"/>
              </w:rPr>
              <w:t>16</w:t>
            </w:r>
          </w:p>
        </w:tc>
        <w:tc>
          <w:tcPr>
            <w:tcW w:w="454" w:type="dxa"/>
            <w:tcBorders>
              <w:top w:val="single" w:color="000000" w:sz="4" w:space="0"/>
              <w:left w:val="single" w:color="000000" w:sz="4" w:space="0"/>
              <w:bottom w:val="single" w:color="000000" w:sz="4" w:space="0"/>
              <w:right w:val="single" w:color="000000" w:sz="4" w:space="0"/>
            </w:tcBorders>
          </w:tcPr>
          <w:p>
            <w:pPr>
              <w:pStyle w:val="9"/>
              <w:spacing w:before="67"/>
              <w:ind w:left="31"/>
              <w:jc w:val="center"/>
              <w:rPr>
                <w:rFonts w:ascii="Times New Roman"/>
                <w:sz w:val="18"/>
              </w:rPr>
            </w:pPr>
            <w:r>
              <w:rPr>
                <w:rFonts w:ascii="Times New Roman"/>
                <w:sz w:val="18"/>
              </w:rPr>
              <w:t>4</w:t>
            </w:r>
          </w:p>
        </w:tc>
        <w:tc>
          <w:tcPr>
            <w:tcW w:w="56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4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0"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54"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69"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8"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6"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2" w:type="dxa"/>
            <w:tcBorders>
              <w:top w:val="single" w:color="000000" w:sz="4" w:space="0"/>
              <w:left w:val="single" w:color="000000" w:sz="4" w:space="0"/>
              <w:bottom w:val="single" w:color="000000" w:sz="4" w:space="0"/>
            </w:tcBorders>
          </w:tcPr>
          <w:p>
            <w:pPr>
              <w:pStyle w:val="9"/>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9" w:hRule="atLeast"/>
        </w:trPr>
        <w:tc>
          <w:tcPr>
            <w:tcW w:w="371" w:type="dxa"/>
            <w:vMerge w:val="continue"/>
            <w:tcBorders>
              <w:top w:val="nil"/>
              <w:bottom w:val="single" w:color="000000" w:sz="4" w:space="0"/>
              <w:right w:val="single" w:color="000000" w:sz="4" w:space="0"/>
            </w:tcBorders>
          </w:tcPr>
          <w:p>
            <w:pPr>
              <w:rPr>
                <w:sz w:val="2"/>
                <w:szCs w:val="2"/>
              </w:rPr>
            </w:pPr>
          </w:p>
        </w:tc>
        <w:tc>
          <w:tcPr>
            <w:tcW w:w="368" w:type="dxa"/>
            <w:vMerge w:val="continue"/>
            <w:tcBorders>
              <w:top w:val="nil"/>
              <w:left w:val="single" w:color="000000" w:sz="4" w:space="0"/>
              <w:bottom w:val="single" w:color="000000" w:sz="4" w:space="0"/>
              <w:right w:val="single" w:color="000000" w:sz="4" w:space="0"/>
            </w:tcBorders>
          </w:tcPr>
          <w:p>
            <w:pPr>
              <w:rPr>
                <w:sz w:val="2"/>
                <w:szCs w:val="2"/>
              </w:rPr>
            </w:pPr>
          </w:p>
        </w:tc>
        <w:tc>
          <w:tcPr>
            <w:tcW w:w="868" w:type="dxa"/>
            <w:tcBorders>
              <w:top w:val="single" w:color="000000" w:sz="4" w:space="0"/>
              <w:left w:val="single" w:color="000000" w:sz="4" w:space="0"/>
              <w:bottom w:val="single" w:color="000000" w:sz="4" w:space="0"/>
              <w:right w:val="single" w:color="000000" w:sz="4" w:space="0"/>
            </w:tcBorders>
          </w:tcPr>
          <w:p>
            <w:pPr>
              <w:pStyle w:val="9"/>
              <w:spacing w:before="67"/>
              <w:ind w:left="59" w:right="38"/>
              <w:jc w:val="center"/>
              <w:rPr>
                <w:rFonts w:ascii="Times New Roman"/>
                <w:sz w:val="18"/>
              </w:rPr>
            </w:pPr>
            <w:r>
              <w:rPr>
                <w:rFonts w:ascii="Times New Roman"/>
                <w:sz w:val="18"/>
              </w:rPr>
              <w:t>06040042</w:t>
            </w:r>
          </w:p>
        </w:tc>
        <w:tc>
          <w:tcPr>
            <w:tcW w:w="1331" w:type="dxa"/>
            <w:tcBorders>
              <w:top w:val="single" w:color="000000" w:sz="4" w:space="0"/>
              <w:left w:val="single" w:color="000000" w:sz="4" w:space="0"/>
              <w:bottom w:val="single" w:color="000000" w:sz="4" w:space="0"/>
              <w:right w:val="single" w:color="000000" w:sz="4" w:space="0"/>
            </w:tcBorders>
          </w:tcPr>
          <w:p>
            <w:pPr>
              <w:pStyle w:val="9"/>
              <w:spacing w:before="55"/>
              <w:ind w:left="20"/>
              <w:jc w:val="center"/>
              <w:rPr>
                <w:sz w:val="18"/>
              </w:rPr>
            </w:pPr>
            <w:r>
              <w:rPr>
                <w:sz w:val="18"/>
              </w:rPr>
              <w:t>实用英语Ⅱ</w:t>
            </w:r>
          </w:p>
        </w:tc>
        <w:tc>
          <w:tcPr>
            <w:tcW w:w="370" w:type="dxa"/>
            <w:tcBorders>
              <w:top w:val="single" w:color="000000" w:sz="4" w:space="0"/>
              <w:left w:val="single" w:color="000000" w:sz="4" w:space="0"/>
              <w:bottom w:val="single" w:color="000000" w:sz="4" w:space="0"/>
              <w:right w:val="single" w:color="000000" w:sz="4" w:space="0"/>
            </w:tcBorders>
          </w:tcPr>
          <w:p>
            <w:pPr>
              <w:pStyle w:val="9"/>
              <w:spacing w:before="67"/>
              <w:ind w:left="23"/>
              <w:jc w:val="center"/>
              <w:rPr>
                <w:rFonts w:ascii="Times New Roman" w:hAnsi="Times New Roman"/>
                <w:sz w:val="18"/>
              </w:rPr>
            </w:pPr>
            <w:r>
              <w:rPr>
                <w:rFonts w:ascii="Times New Roman" w:hAnsi="Times New Roman"/>
                <w:sz w:val="18"/>
              </w:rPr>
              <w:t>√</w:t>
            </w:r>
          </w:p>
        </w:tc>
        <w:tc>
          <w:tcPr>
            <w:tcW w:w="495" w:type="dxa"/>
            <w:tcBorders>
              <w:top w:val="single" w:color="000000" w:sz="4" w:space="0"/>
              <w:left w:val="single" w:color="000000" w:sz="4" w:space="0"/>
              <w:bottom w:val="single" w:color="000000" w:sz="4" w:space="0"/>
              <w:right w:val="single" w:color="000000" w:sz="4" w:space="0"/>
            </w:tcBorders>
          </w:tcPr>
          <w:p>
            <w:pPr>
              <w:pStyle w:val="9"/>
              <w:spacing w:before="67"/>
              <w:ind w:left="27"/>
              <w:jc w:val="center"/>
              <w:rPr>
                <w:rFonts w:ascii="Times New Roman"/>
                <w:sz w:val="18"/>
              </w:rPr>
            </w:pPr>
            <w:r>
              <w:rPr>
                <w:rFonts w:ascii="Times New Roman"/>
                <w:sz w:val="18"/>
              </w:rPr>
              <w:t>3</w:t>
            </w:r>
          </w:p>
        </w:tc>
        <w:tc>
          <w:tcPr>
            <w:tcW w:w="537" w:type="dxa"/>
            <w:tcBorders>
              <w:top w:val="single" w:color="000000" w:sz="4" w:space="0"/>
              <w:left w:val="single" w:color="000000" w:sz="4" w:space="0"/>
              <w:bottom w:val="single" w:color="000000" w:sz="4" w:space="0"/>
              <w:right w:val="single" w:color="000000" w:sz="4" w:space="0"/>
            </w:tcBorders>
          </w:tcPr>
          <w:p>
            <w:pPr>
              <w:pStyle w:val="9"/>
              <w:spacing w:before="67"/>
              <w:ind w:left="76" w:right="51"/>
              <w:jc w:val="center"/>
              <w:rPr>
                <w:rFonts w:ascii="Times New Roman"/>
                <w:sz w:val="18"/>
              </w:rPr>
            </w:pPr>
            <w:r>
              <w:rPr>
                <w:rFonts w:ascii="Times New Roman"/>
                <w:sz w:val="18"/>
              </w:rPr>
              <w:t>64</w:t>
            </w:r>
          </w:p>
        </w:tc>
        <w:tc>
          <w:tcPr>
            <w:tcW w:w="536" w:type="dxa"/>
            <w:tcBorders>
              <w:top w:val="single" w:color="000000" w:sz="4" w:space="0"/>
              <w:left w:val="single" w:color="000000" w:sz="4" w:space="0"/>
              <w:bottom w:val="single" w:color="000000" w:sz="4" w:space="0"/>
              <w:right w:val="single" w:color="000000" w:sz="4" w:space="0"/>
            </w:tcBorders>
          </w:tcPr>
          <w:p>
            <w:pPr>
              <w:pStyle w:val="9"/>
              <w:spacing w:before="67"/>
              <w:ind w:left="121" w:right="93"/>
              <w:jc w:val="center"/>
              <w:rPr>
                <w:rFonts w:ascii="Times New Roman"/>
                <w:sz w:val="18"/>
              </w:rPr>
            </w:pPr>
            <w:r>
              <w:rPr>
                <w:rFonts w:ascii="Times New Roman"/>
                <w:sz w:val="18"/>
              </w:rPr>
              <w:t>48</w:t>
            </w:r>
          </w:p>
        </w:tc>
        <w:tc>
          <w:tcPr>
            <w:tcW w:w="453" w:type="dxa"/>
            <w:tcBorders>
              <w:top w:val="single" w:color="000000" w:sz="4" w:space="0"/>
              <w:left w:val="single" w:color="000000" w:sz="4" w:space="0"/>
              <w:bottom w:val="single" w:color="000000" w:sz="4" w:space="0"/>
              <w:right w:val="single" w:color="000000" w:sz="4" w:space="0"/>
            </w:tcBorders>
          </w:tcPr>
          <w:p>
            <w:pPr>
              <w:pStyle w:val="9"/>
              <w:spacing w:before="67"/>
              <w:ind w:left="81" w:right="51"/>
              <w:jc w:val="center"/>
              <w:rPr>
                <w:rFonts w:ascii="Times New Roman"/>
                <w:sz w:val="18"/>
              </w:rPr>
            </w:pPr>
            <w:r>
              <w:rPr>
                <w:rFonts w:ascii="Times New Roman"/>
                <w:sz w:val="18"/>
              </w:rPr>
              <w:t>16</w:t>
            </w:r>
          </w:p>
        </w:tc>
        <w:tc>
          <w:tcPr>
            <w:tcW w:w="45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64" w:type="dxa"/>
            <w:tcBorders>
              <w:top w:val="single" w:color="000000" w:sz="4" w:space="0"/>
              <w:left w:val="single" w:color="000000" w:sz="4" w:space="0"/>
              <w:bottom w:val="single" w:color="000000" w:sz="4" w:space="0"/>
              <w:right w:val="single" w:color="000000" w:sz="4" w:space="0"/>
            </w:tcBorders>
          </w:tcPr>
          <w:p>
            <w:pPr>
              <w:pStyle w:val="9"/>
              <w:spacing w:before="67"/>
              <w:ind w:left="33"/>
              <w:jc w:val="center"/>
              <w:rPr>
                <w:rFonts w:ascii="Times New Roman"/>
                <w:sz w:val="18"/>
              </w:rPr>
            </w:pPr>
            <w:r>
              <w:rPr>
                <w:rFonts w:ascii="Times New Roman"/>
                <w:sz w:val="18"/>
              </w:rPr>
              <w:t>4</w:t>
            </w:r>
          </w:p>
        </w:tc>
        <w:tc>
          <w:tcPr>
            <w:tcW w:w="34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0"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54"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69"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8"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6"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2" w:type="dxa"/>
            <w:tcBorders>
              <w:top w:val="single" w:color="000000" w:sz="4" w:space="0"/>
              <w:left w:val="single" w:color="000000" w:sz="4" w:space="0"/>
              <w:bottom w:val="single" w:color="000000" w:sz="4" w:space="0"/>
            </w:tcBorders>
          </w:tcPr>
          <w:p>
            <w:pPr>
              <w:pStyle w:val="9"/>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40" w:hRule="atLeast"/>
        </w:trPr>
        <w:tc>
          <w:tcPr>
            <w:tcW w:w="371" w:type="dxa"/>
            <w:vMerge w:val="continue"/>
            <w:tcBorders>
              <w:top w:val="nil"/>
              <w:bottom w:val="single" w:color="000000" w:sz="4" w:space="0"/>
              <w:right w:val="single" w:color="000000" w:sz="4" w:space="0"/>
            </w:tcBorders>
          </w:tcPr>
          <w:p>
            <w:pPr>
              <w:rPr>
                <w:sz w:val="2"/>
                <w:szCs w:val="2"/>
              </w:rPr>
            </w:pPr>
          </w:p>
        </w:tc>
        <w:tc>
          <w:tcPr>
            <w:tcW w:w="368" w:type="dxa"/>
            <w:vMerge w:val="continue"/>
            <w:tcBorders>
              <w:top w:val="nil"/>
              <w:left w:val="single" w:color="000000" w:sz="4" w:space="0"/>
              <w:bottom w:val="single" w:color="000000" w:sz="4" w:space="0"/>
              <w:right w:val="single" w:color="000000" w:sz="4" w:space="0"/>
            </w:tcBorders>
          </w:tcPr>
          <w:p>
            <w:pPr>
              <w:rPr>
                <w:sz w:val="2"/>
                <w:szCs w:val="2"/>
              </w:rPr>
            </w:pPr>
          </w:p>
        </w:tc>
        <w:tc>
          <w:tcPr>
            <w:tcW w:w="868" w:type="dxa"/>
            <w:tcBorders>
              <w:top w:val="single" w:color="000000" w:sz="4" w:space="0"/>
              <w:left w:val="single" w:color="000000" w:sz="4" w:space="0"/>
              <w:bottom w:val="single" w:color="000000" w:sz="4" w:space="0"/>
              <w:right w:val="single" w:color="000000" w:sz="4" w:space="0"/>
            </w:tcBorders>
          </w:tcPr>
          <w:p>
            <w:pPr>
              <w:pStyle w:val="9"/>
              <w:spacing w:before="67"/>
              <w:ind w:left="59" w:right="38"/>
              <w:jc w:val="center"/>
              <w:rPr>
                <w:rFonts w:ascii="Times New Roman"/>
                <w:sz w:val="18"/>
              </w:rPr>
            </w:pPr>
            <w:r>
              <w:rPr>
                <w:rFonts w:ascii="Times New Roman"/>
                <w:sz w:val="18"/>
              </w:rPr>
              <w:t>04020017</w:t>
            </w:r>
          </w:p>
        </w:tc>
        <w:tc>
          <w:tcPr>
            <w:tcW w:w="1331" w:type="dxa"/>
            <w:tcBorders>
              <w:top w:val="single" w:color="000000" w:sz="4" w:space="0"/>
              <w:left w:val="single" w:color="000000" w:sz="4" w:space="0"/>
              <w:bottom w:val="single" w:color="000000" w:sz="4" w:space="0"/>
              <w:right w:val="single" w:color="000000" w:sz="4" w:space="0"/>
            </w:tcBorders>
          </w:tcPr>
          <w:p>
            <w:pPr>
              <w:pStyle w:val="9"/>
              <w:spacing w:before="56"/>
              <w:ind w:left="20"/>
              <w:jc w:val="center"/>
              <w:rPr>
                <w:sz w:val="18"/>
              </w:rPr>
            </w:pPr>
            <w:r>
              <w:rPr>
                <w:sz w:val="18"/>
              </w:rPr>
              <w:t>计算机应用基础</w:t>
            </w:r>
          </w:p>
        </w:tc>
        <w:tc>
          <w:tcPr>
            <w:tcW w:w="370"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95" w:type="dxa"/>
            <w:tcBorders>
              <w:top w:val="single" w:color="000000" w:sz="4" w:space="0"/>
              <w:left w:val="single" w:color="000000" w:sz="4" w:space="0"/>
              <w:bottom w:val="single" w:color="000000" w:sz="4" w:space="0"/>
              <w:right w:val="single" w:color="000000" w:sz="4" w:space="0"/>
            </w:tcBorders>
          </w:tcPr>
          <w:p>
            <w:pPr>
              <w:pStyle w:val="9"/>
              <w:spacing w:before="67"/>
              <w:ind w:left="27"/>
              <w:jc w:val="center"/>
              <w:rPr>
                <w:rFonts w:ascii="Times New Roman"/>
                <w:sz w:val="18"/>
              </w:rPr>
            </w:pPr>
            <w:r>
              <w:rPr>
                <w:rFonts w:ascii="Times New Roman"/>
                <w:sz w:val="18"/>
              </w:rPr>
              <w:t>4</w:t>
            </w:r>
          </w:p>
        </w:tc>
        <w:tc>
          <w:tcPr>
            <w:tcW w:w="537" w:type="dxa"/>
            <w:tcBorders>
              <w:top w:val="single" w:color="000000" w:sz="4" w:space="0"/>
              <w:left w:val="single" w:color="000000" w:sz="4" w:space="0"/>
              <w:bottom w:val="single" w:color="000000" w:sz="4" w:space="0"/>
              <w:right w:val="single" w:color="000000" w:sz="4" w:space="0"/>
            </w:tcBorders>
          </w:tcPr>
          <w:p>
            <w:pPr>
              <w:pStyle w:val="9"/>
              <w:spacing w:before="67"/>
              <w:ind w:left="76" w:right="51"/>
              <w:jc w:val="center"/>
              <w:rPr>
                <w:rFonts w:ascii="Times New Roman"/>
                <w:sz w:val="18"/>
              </w:rPr>
            </w:pPr>
            <w:r>
              <w:rPr>
                <w:rFonts w:ascii="Times New Roman"/>
                <w:sz w:val="18"/>
              </w:rPr>
              <w:t>64</w:t>
            </w:r>
          </w:p>
        </w:tc>
        <w:tc>
          <w:tcPr>
            <w:tcW w:w="536" w:type="dxa"/>
            <w:tcBorders>
              <w:top w:val="single" w:color="000000" w:sz="4" w:space="0"/>
              <w:left w:val="single" w:color="000000" w:sz="4" w:space="0"/>
              <w:bottom w:val="single" w:color="000000" w:sz="4" w:space="0"/>
              <w:right w:val="single" w:color="000000" w:sz="4" w:space="0"/>
            </w:tcBorders>
          </w:tcPr>
          <w:p>
            <w:pPr>
              <w:pStyle w:val="9"/>
              <w:spacing w:before="67"/>
              <w:ind w:left="121" w:right="93"/>
              <w:jc w:val="center"/>
              <w:rPr>
                <w:rFonts w:ascii="Times New Roman"/>
                <w:sz w:val="18"/>
              </w:rPr>
            </w:pPr>
            <w:r>
              <w:rPr>
                <w:rFonts w:ascii="Times New Roman"/>
                <w:sz w:val="18"/>
              </w:rPr>
              <w:t>32</w:t>
            </w:r>
          </w:p>
        </w:tc>
        <w:tc>
          <w:tcPr>
            <w:tcW w:w="453" w:type="dxa"/>
            <w:tcBorders>
              <w:top w:val="single" w:color="000000" w:sz="4" w:space="0"/>
              <w:left w:val="single" w:color="000000" w:sz="4" w:space="0"/>
              <w:bottom w:val="single" w:color="000000" w:sz="4" w:space="0"/>
              <w:right w:val="single" w:color="000000" w:sz="4" w:space="0"/>
            </w:tcBorders>
          </w:tcPr>
          <w:p>
            <w:pPr>
              <w:pStyle w:val="9"/>
              <w:spacing w:before="67"/>
              <w:ind w:left="81" w:right="51"/>
              <w:jc w:val="center"/>
              <w:rPr>
                <w:rFonts w:ascii="Times New Roman"/>
                <w:sz w:val="18"/>
              </w:rPr>
            </w:pPr>
            <w:r>
              <w:rPr>
                <w:rFonts w:ascii="Times New Roman"/>
                <w:sz w:val="18"/>
              </w:rPr>
              <w:t>32</w:t>
            </w:r>
          </w:p>
        </w:tc>
        <w:tc>
          <w:tcPr>
            <w:tcW w:w="454" w:type="dxa"/>
            <w:tcBorders>
              <w:top w:val="single" w:color="000000" w:sz="4" w:space="0"/>
              <w:left w:val="single" w:color="000000" w:sz="4" w:space="0"/>
              <w:bottom w:val="single" w:color="000000" w:sz="4" w:space="0"/>
              <w:right w:val="single" w:color="000000" w:sz="4" w:space="0"/>
            </w:tcBorders>
          </w:tcPr>
          <w:p>
            <w:pPr>
              <w:pStyle w:val="9"/>
              <w:spacing w:before="67"/>
              <w:ind w:left="31"/>
              <w:jc w:val="center"/>
              <w:rPr>
                <w:rFonts w:ascii="Times New Roman"/>
                <w:sz w:val="18"/>
              </w:rPr>
            </w:pPr>
            <w:r>
              <w:rPr>
                <w:rFonts w:ascii="Times New Roman"/>
                <w:sz w:val="18"/>
              </w:rPr>
              <w:t>4</w:t>
            </w:r>
          </w:p>
        </w:tc>
        <w:tc>
          <w:tcPr>
            <w:tcW w:w="56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4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0"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54"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69"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8"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6"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2" w:type="dxa"/>
            <w:tcBorders>
              <w:top w:val="single" w:color="000000" w:sz="4" w:space="0"/>
              <w:left w:val="single" w:color="000000" w:sz="4" w:space="0"/>
              <w:bottom w:val="single" w:color="000000" w:sz="4" w:space="0"/>
            </w:tcBorders>
          </w:tcPr>
          <w:p>
            <w:pPr>
              <w:pStyle w:val="9"/>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0" w:hRule="atLeast"/>
        </w:trPr>
        <w:tc>
          <w:tcPr>
            <w:tcW w:w="371" w:type="dxa"/>
            <w:vMerge w:val="continue"/>
            <w:tcBorders>
              <w:top w:val="nil"/>
              <w:bottom w:val="single" w:color="000000" w:sz="4" w:space="0"/>
              <w:right w:val="single" w:color="000000" w:sz="4" w:space="0"/>
            </w:tcBorders>
          </w:tcPr>
          <w:p>
            <w:pPr>
              <w:rPr>
                <w:sz w:val="2"/>
                <w:szCs w:val="2"/>
              </w:rPr>
            </w:pPr>
          </w:p>
        </w:tc>
        <w:tc>
          <w:tcPr>
            <w:tcW w:w="368" w:type="dxa"/>
            <w:vMerge w:val="continue"/>
            <w:tcBorders>
              <w:top w:val="nil"/>
              <w:left w:val="single" w:color="000000" w:sz="4" w:space="0"/>
              <w:bottom w:val="single" w:color="000000" w:sz="4" w:space="0"/>
              <w:right w:val="single" w:color="000000" w:sz="4" w:space="0"/>
            </w:tcBorders>
          </w:tcPr>
          <w:p>
            <w:pPr>
              <w:rPr>
                <w:sz w:val="2"/>
                <w:szCs w:val="2"/>
              </w:rPr>
            </w:pPr>
          </w:p>
        </w:tc>
        <w:tc>
          <w:tcPr>
            <w:tcW w:w="868" w:type="dxa"/>
            <w:tcBorders>
              <w:top w:val="single" w:color="000000" w:sz="4" w:space="0"/>
              <w:left w:val="single" w:color="000000" w:sz="4" w:space="0"/>
              <w:bottom w:val="single" w:color="000000" w:sz="4" w:space="0"/>
              <w:right w:val="single" w:color="000000" w:sz="4" w:space="0"/>
            </w:tcBorders>
          </w:tcPr>
          <w:p>
            <w:pPr>
              <w:pStyle w:val="9"/>
              <w:spacing w:before="67"/>
              <w:ind w:left="59" w:right="38"/>
              <w:jc w:val="center"/>
              <w:rPr>
                <w:rFonts w:ascii="Times New Roman"/>
                <w:sz w:val="18"/>
              </w:rPr>
            </w:pPr>
            <w:r>
              <w:rPr>
                <w:rFonts w:ascii="Times New Roman"/>
                <w:sz w:val="18"/>
              </w:rPr>
              <w:t>06020001</w:t>
            </w:r>
          </w:p>
        </w:tc>
        <w:tc>
          <w:tcPr>
            <w:tcW w:w="1331" w:type="dxa"/>
            <w:tcBorders>
              <w:top w:val="single" w:color="000000" w:sz="4" w:space="0"/>
              <w:left w:val="single" w:color="000000" w:sz="4" w:space="0"/>
              <w:bottom w:val="single" w:color="000000" w:sz="4" w:space="0"/>
              <w:right w:val="single" w:color="000000" w:sz="4" w:space="0"/>
            </w:tcBorders>
          </w:tcPr>
          <w:p>
            <w:pPr>
              <w:pStyle w:val="9"/>
              <w:spacing w:before="55"/>
              <w:ind w:left="20"/>
              <w:jc w:val="center"/>
              <w:rPr>
                <w:sz w:val="18"/>
              </w:rPr>
            </w:pPr>
            <w:r>
              <w:rPr>
                <w:sz w:val="18"/>
              </w:rPr>
              <w:t>大学语文</w:t>
            </w:r>
          </w:p>
        </w:tc>
        <w:tc>
          <w:tcPr>
            <w:tcW w:w="370" w:type="dxa"/>
            <w:tcBorders>
              <w:top w:val="single" w:color="000000" w:sz="4" w:space="0"/>
              <w:left w:val="single" w:color="000000" w:sz="4" w:space="0"/>
              <w:bottom w:val="single" w:color="000000" w:sz="4" w:space="0"/>
              <w:right w:val="single" w:color="000000" w:sz="4" w:space="0"/>
            </w:tcBorders>
          </w:tcPr>
          <w:p>
            <w:pPr>
              <w:pStyle w:val="9"/>
              <w:spacing w:before="67"/>
              <w:ind w:left="23"/>
              <w:jc w:val="center"/>
              <w:rPr>
                <w:rFonts w:ascii="Times New Roman" w:hAnsi="Times New Roman"/>
                <w:sz w:val="18"/>
              </w:rPr>
            </w:pPr>
            <w:r>
              <w:rPr>
                <w:rFonts w:ascii="Times New Roman" w:hAnsi="Times New Roman"/>
                <w:sz w:val="18"/>
              </w:rPr>
              <w:t>√</w:t>
            </w:r>
          </w:p>
        </w:tc>
        <w:tc>
          <w:tcPr>
            <w:tcW w:w="495" w:type="dxa"/>
            <w:tcBorders>
              <w:top w:val="single" w:color="000000" w:sz="4" w:space="0"/>
              <w:left w:val="single" w:color="000000" w:sz="4" w:space="0"/>
              <w:bottom w:val="single" w:color="000000" w:sz="4" w:space="0"/>
              <w:right w:val="single" w:color="000000" w:sz="4" w:space="0"/>
            </w:tcBorders>
          </w:tcPr>
          <w:p>
            <w:pPr>
              <w:pStyle w:val="9"/>
              <w:spacing w:before="67"/>
              <w:ind w:left="27"/>
              <w:jc w:val="center"/>
              <w:rPr>
                <w:rFonts w:ascii="Times New Roman"/>
                <w:sz w:val="18"/>
              </w:rPr>
            </w:pPr>
            <w:r>
              <w:rPr>
                <w:rFonts w:ascii="Times New Roman"/>
                <w:sz w:val="18"/>
              </w:rPr>
              <w:t>3</w:t>
            </w:r>
          </w:p>
        </w:tc>
        <w:tc>
          <w:tcPr>
            <w:tcW w:w="537" w:type="dxa"/>
            <w:tcBorders>
              <w:top w:val="single" w:color="000000" w:sz="4" w:space="0"/>
              <w:left w:val="single" w:color="000000" w:sz="4" w:space="0"/>
              <w:bottom w:val="single" w:color="000000" w:sz="4" w:space="0"/>
              <w:right w:val="single" w:color="000000" w:sz="4" w:space="0"/>
            </w:tcBorders>
          </w:tcPr>
          <w:p>
            <w:pPr>
              <w:pStyle w:val="9"/>
              <w:spacing w:before="67"/>
              <w:ind w:left="76" w:right="51"/>
              <w:jc w:val="center"/>
              <w:rPr>
                <w:rFonts w:ascii="Times New Roman"/>
                <w:sz w:val="18"/>
              </w:rPr>
            </w:pPr>
            <w:r>
              <w:rPr>
                <w:rFonts w:ascii="Times New Roman"/>
                <w:sz w:val="18"/>
              </w:rPr>
              <w:t>64</w:t>
            </w:r>
          </w:p>
        </w:tc>
        <w:tc>
          <w:tcPr>
            <w:tcW w:w="536" w:type="dxa"/>
            <w:tcBorders>
              <w:top w:val="single" w:color="000000" w:sz="4" w:space="0"/>
              <w:left w:val="single" w:color="000000" w:sz="4" w:space="0"/>
              <w:bottom w:val="single" w:color="000000" w:sz="4" w:space="0"/>
              <w:right w:val="single" w:color="000000" w:sz="4" w:space="0"/>
            </w:tcBorders>
          </w:tcPr>
          <w:p>
            <w:pPr>
              <w:pStyle w:val="9"/>
              <w:spacing w:before="67"/>
              <w:ind w:left="121" w:right="93"/>
              <w:jc w:val="center"/>
              <w:rPr>
                <w:rFonts w:ascii="Times New Roman"/>
                <w:sz w:val="18"/>
              </w:rPr>
            </w:pPr>
            <w:r>
              <w:rPr>
                <w:rFonts w:ascii="Times New Roman"/>
                <w:sz w:val="18"/>
              </w:rPr>
              <w:t>64</w:t>
            </w:r>
          </w:p>
        </w:tc>
        <w:tc>
          <w:tcPr>
            <w:tcW w:w="453"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54" w:type="dxa"/>
            <w:tcBorders>
              <w:top w:val="single" w:color="000000" w:sz="4" w:space="0"/>
              <w:left w:val="single" w:color="000000" w:sz="4" w:space="0"/>
              <w:bottom w:val="single" w:color="000000" w:sz="4" w:space="0"/>
              <w:right w:val="single" w:color="000000" w:sz="4" w:space="0"/>
            </w:tcBorders>
          </w:tcPr>
          <w:p>
            <w:pPr>
              <w:pStyle w:val="9"/>
              <w:spacing w:before="67"/>
              <w:ind w:left="31"/>
              <w:jc w:val="center"/>
              <w:rPr>
                <w:rFonts w:ascii="Times New Roman"/>
                <w:sz w:val="18"/>
              </w:rPr>
            </w:pPr>
            <w:r>
              <w:rPr>
                <w:rFonts w:ascii="Times New Roman"/>
                <w:sz w:val="18"/>
              </w:rPr>
              <w:t>4</w:t>
            </w:r>
          </w:p>
        </w:tc>
        <w:tc>
          <w:tcPr>
            <w:tcW w:w="56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4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0"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54"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69"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8"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6"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2" w:type="dxa"/>
            <w:tcBorders>
              <w:top w:val="single" w:color="000000" w:sz="4" w:space="0"/>
              <w:left w:val="single" w:color="000000" w:sz="4" w:space="0"/>
              <w:bottom w:val="single" w:color="000000" w:sz="4" w:space="0"/>
            </w:tcBorders>
          </w:tcPr>
          <w:p>
            <w:pPr>
              <w:pStyle w:val="9"/>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9" w:hRule="atLeast"/>
        </w:trPr>
        <w:tc>
          <w:tcPr>
            <w:tcW w:w="371" w:type="dxa"/>
            <w:vMerge w:val="continue"/>
            <w:tcBorders>
              <w:top w:val="nil"/>
              <w:bottom w:val="single" w:color="000000" w:sz="4" w:space="0"/>
              <w:right w:val="single" w:color="000000" w:sz="4" w:space="0"/>
            </w:tcBorders>
          </w:tcPr>
          <w:p>
            <w:pPr>
              <w:rPr>
                <w:sz w:val="2"/>
                <w:szCs w:val="2"/>
              </w:rPr>
            </w:pPr>
          </w:p>
        </w:tc>
        <w:tc>
          <w:tcPr>
            <w:tcW w:w="368" w:type="dxa"/>
            <w:vMerge w:val="continue"/>
            <w:tcBorders>
              <w:top w:val="nil"/>
              <w:left w:val="single" w:color="000000" w:sz="4" w:space="0"/>
              <w:bottom w:val="single" w:color="000000" w:sz="4" w:space="0"/>
              <w:right w:val="single" w:color="000000" w:sz="4" w:space="0"/>
            </w:tcBorders>
          </w:tcPr>
          <w:p>
            <w:pPr>
              <w:rPr>
                <w:sz w:val="2"/>
                <w:szCs w:val="2"/>
              </w:rPr>
            </w:pPr>
          </w:p>
        </w:tc>
        <w:tc>
          <w:tcPr>
            <w:tcW w:w="868" w:type="dxa"/>
            <w:tcBorders>
              <w:top w:val="single" w:color="000000" w:sz="4" w:space="0"/>
              <w:left w:val="single" w:color="000000" w:sz="4" w:space="0"/>
              <w:bottom w:val="single" w:color="000000" w:sz="4" w:space="0"/>
              <w:right w:val="single" w:color="000000" w:sz="4" w:space="0"/>
            </w:tcBorders>
          </w:tcPr>
          <w:p>
            <w:pPr>
              <w:pStyle w:val="9"/>
              <w:spacing w:before="67"/>
              <w:ind w:left="59" w:right="38"/>
              <w:jc w:val="center"/>
              <w:rPr>
                <w:rFonts w:ascii="Times New Roman"/>
                <w:sz w:val="18"/>
              </w:rPr>
            </w:pPr>
            <w:r>
              <w:rPr>
                <w:rFonts w:ascii="Times New Roman"/>
                <w:sz w:val="18"/>
              </w:rPr>
              <w:t>06020014</w:t>
            </w:r>
          </w:p>
        </w:tc>
        <w:tc>
          <w:tcPr>
            <w:tcW w:w="1331" w:type="dxa"/>
            <w:tcBorders>
              <w:top w:val="single" w:color="000000" w:sz="4" w:space="0"/>
              <w:left w:val="single" w:color="000000" w:sz="4" w:space="0"/>
              <w:bottom w:val="single" w:color="000000" w:sz="4" w:space="0"/>
              <w:right w:val="single" w:color="000000" w:sz="4" w:space="0"/>
            </w:tcBorders>
          </w:tcPr>
          <w:p>
            <w:pPr>
              <w:pStyle w:val="9"/>
              <w:spacing w:before="55"/>
              <w:ind w:left="20"/>
              <w:jc w:val="center"/>
              <w:rPr>
                <w:sz w:val="18"/>
              </w:rPr>
            </w:pPr>
            <w:r>
              <w:rPr>
                <w:sz w:val="18"/>
              </w:rPr>
              <w:t>中国文化概论</w:t>
            </w:r>
          </w:p>
        </w:tc>
        <w:tc>
          <w:tcPr>
            <w:tcW w:w="370" w:type="dxa"/>
            <w:tcBorders>
              <w:top w:val="single" w:color="000000" w:sz="4" w:space="0"/>
              <w:left w:val="single" w:color="000000" w:sz="4" w:space="0"/>
              <w:bottom w:val="single" w:color="000000" w:sz="4" w:space="0"/>
              <w:right w:val="single" w:color="000000" w:sz="4" w:space="0"/>
            </w:tcBorders>
          </w:tcPr>
          <w:p>
            <w:pPr>
              <w:pStyle w:val="9"/>
              <w:spacing w:before="67"/>
              <w:ind w:left="23"/>
              <w:jc w:val="center"/>
              <w:rPr>
                <w:rFonts w:ascii="Times New Roman" w:hAnsi="Times New Roman"/>
                <w:sz w:val="18"/>
              </w:rPr>
            </w:pPr>
            <w:r>
              <w:rPr>
                <w:rFonts w:ascii="Times New Roman" w:hAnsi="Times New Roman"/>
                <w:sz w:val="18"/>
              </w:rPr>
              <w:t>√</w:t>
            </w:r>
          </w:p>
        </w:tc>
        <w:tc>
          <w:tcPr>
            <w:tcW w:w="495" w:type="dxa"/>
            <w:tcBorders>
              <w:top w:val="single" w:color="000000" w:sz="4" w:space="0"/>
              <w:left w:val="single" w:color="000000" w:sz="4" w:space="0"/>
              <w:bottom w:val="single" w:color="000000" w:sz="4" w:space="0"/>
              <w:right w:val="single" w:color="000000" w:sz="4" w:space="0"/>
            </w:tcBorders>
          </w:tcPr>
          <w:p>
            <w:pPr>
              <w:pStyle w:val="9"/>
              <w:spacing w:before="67"/>
              <w:ind w:left="27"/>
              <w:jc w:val="center"/>
              <w:rPr>
                <w:rFonts w:ascii="Times New Roman"/>
                <w:sz w:val="18"/>
              </w:rPr>
            </w:pPr>
            <w:r>
              <w:rPr>
                <w:rFonts w:ascii="Times New Roman"/>
                <w:sz w:val="18"/>
              </w:rPr>
              <w:t>2</w:t>
            </w:r>
          </w:p>
        </w:tc>
        <w:tc>
          <w:tcPr>
            <w:tcW w:w="537" w:type="dxa"/>
            <w:tcBorders>
              <w:top w:val="single" w:color="000000" w:sz="4" w:space="0"/>
              <w:left w:val="single" w:color="000000" w:sz="4" w:space="0"/>
              <w:bottom w:val="single" w:color="000000" w:sz="4" w:space="0"/>
              <w:right w:val="single" w:color="000000" w:sz="4" w:space="0"/>
            </w:tcBorders>
          </w:tcPr>
          <w:p>
            <w:pPr>
              <w:pStyle w:val="9"/>
              <w:spacing w:before="67"/>
              <w:ind w:left="76" w:right="51"/>
              <w:jc w:val="center"/>
              <w:rPr>
                <w:rFonts w:ascii="Times New Roman"/>
                <w:sz w:val="18"/>
              </w:rPr>
            </w:pPr>
            <w:r>
              <w:rPr>
                <w:rFonts w:ascii="Times New Roman"/>
                <w:sz w:val="18"/>
              </w:rPr>
              <w:t>32</w:t>
            </w:r>
          </w:p>
        </w:tc>
        <w:tc>
          <w:tcPr>
            <w:tcW w:w="536" w:type="dxa"/>
            <w:tcBorders>
              <w:top w:val="single" w:color="000000" w:sz="4" w:space="0"/>
              <w:left w:val="single" w:color="000000" w:sz="4" w:space="0"/>
              <w:bottom w:val="single" w:color="000000" w:sz="4" w:space="0"/>
              <w:right w:val="single" w:color="000000" w:sz="4" w:space="0"/>
            </w:tcBorders>
          </w:tcPr>
          <w:p>
            <w:pPr>
              <w:pStyle w:val="9"/>
              <w:spacing w:before="67"/>
              <w:ind w:left="121" w:right="93"/>
              <w:jc w:val="center"/>
              <w:rPr>
                <w:rFonts w:ascii="Times New Roman"/>
                <w:sz w:val="18"/>
              </w:rPr>
            </w:pPr>
            <w:r>
              <w:rPr>
                <w:rFonts w:ascii="Times New Roman"/>
                <w:sz w:val="18"/>
              </w:rPr>
              <w:t>32</w:t>
            </w:r>
          </w:p>
        </w:tc>
        <w:tc>
          <w:tcPr>
            <w:tcW w:w="453"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5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64" w:type="dxa"/>
            <w:tcBorders>
              <w:top w:val="single" w:color="000000" w:sz="4" w:space="0"/>
              <w:left w:val="single" w:color="000000" w:sz="4" w:space="0"/>
              <w:bottom w:val="single" w:color="000000" w:sz="4" w:space="0"/>
              <w:right w:val="single" w:color="000000" w:sz="4" w:space="0"/>
            </w:tcBorders>
          </w:tcPr>
          <w:p>
            <w:pPr>
              <w:pStyle w:val="9"/>
              <w:spacing w:before="67"/>
              <w:ind w:left="33"/>
              <w:jc w:val="center"/>
              <w:rPr>
                <w:rFonts w:ascii="Times New Roman"/>
                <w:sz w:val="18"/>
              </w:rPr>
            </w:pPr>
            <w:r>
              <w:rPr>
                <w:rFonts w:ascii="Times New Roman"/>
                <w:sz w:val="18"/>
              </w:rPr>
              <w:t>2</w:t>
            </w:r>
          </w:p>
        </w:tc>
        <w:tc>
          <w:tcPr>
            <w:tcW w:w="34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0"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54"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69"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8"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6"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2" w:type="dxa"/>
            <w:tcBorders>
              <w:top w:val="single" w:color="000000" w:sz="4" w:space="0"/>
              <w:left w:val="single" w:color="000000" w:sz="4" w:space="0"/>
              <w:bottom w:val="single" w:color="000000" w:sz="4" w:space="0"/>
            </w:tcBorders>
          </w:tcPr>
          <w:p>
            <w:pPr>
              <w:pStyle w:val="9"/>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0" w:hRule="atLeast"/>
        </w:trPr>
        <w:tc>
          <w:tcPr>
            <w:tcW w:w="371" w:type="dxa"/>
            <w:vMerge w:val="continue"/>
            <w:tcBorders>
              <w:top w:val="nil"/>
              <w:bottom w:val="single" w:color="000000" w:sz="4" w:space="0"/>
              <w:right w:val="single" w:color="000000" w:sz="4" w:space="0"/>
            </w:tcBorders>
          </w:tcPr>
          <w:p>
            <w:pPr>
              <w:rPr>
                <w:sz w:val="2"/>
                <w:szCs w:val="2"/>
              </w:rPr>
            </w:pPr>
          </w:p>
        </w:tc>
        <w:tc>
          <w:tcPr>
            <w:tcW w:w="368" w:type="dxa"/>
            <w:vMerge w:val="continue"/>
            <w:tcBorders>
              <w:top w:val="nil"/>
              <w:left w:val="single" w:color="000000" w:sz="4" w:space="0"/>
              <w:bottom w:val="single" w:color="000000" w:sz="4" w:space="0"/>
              <w:right w:val="single" w:color="000000" w:sz="4" w:space="0"/>
            </w:tcBorders>
          </w:tcPr>
          <w:p>
            <w:pPr>
              <w:rPr>
                <w:sz w:val="2"/>
                <w:szCs w:val="2"/>
              </w:rPr>
            </w:pPr>
          </w:p>
        </w:tc>
        <w:tc>
          <w:tcPr>
            <w:tcW w:w="868" w:type="dxa"/>
            <w:tcBorders>
              <w:top w:val="single" w:color="000000" w:sz="4" w:space="0"/>
              <w:left w:val="single" w:color="000000" w:sz="4" w:space="0"/>
              <w:bottom w:val="single" w:color="000000" w:sz="4" w:space="0"/>
              <w:right w:val="single" w:color="000000" w:sz="4" w:space="0"/>
            </w:tcBorders>
          </w:tcPr>
          <w:p>
            <w:pPr>
              <w:pStyle w:val="9"/>
              <w:spacing w:before="67"/>
              <w:ind w:left="59" w:right="38"/>
              <w:jc w:val="center"/>
              <w:rPr>
                <w:rFonts w:ascii="Times New Roman"/>
                <w:sz w:val="18"/>
              </w:rPr>
            </w:pPr>
            <w:r>
              <w:rPr>
                <w:rFonts w:ascii="Times New Roman"/>
                <w:sz w:val="18"/>
              </w:rPr>
              <w:t>06020004</w:t>
            </w:r>
          </w:p>
        </w:tc>
        <w:tc>
          <w:tcPr>
            <w:tcW w:w="1331" w:type="dxa"/>
            <w:tcBorders>
              <w:top w:val="single" w:color="000000" w:sz="4" w:space="0"/>
              <w:left w:val="single" w:color="000000" w:sz="4" w:space="0"/>
              <w:bottom w:val="single" w:color="000000" w:sz="4" w:space="0"/>
              <w:right w:val="single" w:color="000000" w:sz="4" w:space="0"/>
            </w:tcBorders>
          </w:tcPr>
          <w:p>
            <w:pPr>
              <w:pStyle w:val="9"/>
              <w:spacing w:before="56"/>
              <w:ind w:left="20"/>
              <w:jc w:val="center"/>
              <w:rPr>
                <w:sz w:val="18"/>
              </w:rPr>
            </w:pPr>
            <w:r>
              <w:rPr>
                <w:sz w:val="18"/>
              </w:rPr>
              <w:t>应用文写作</w:t>
            </w:r>
          </w:p>
        </w:tc>
        <w:tc>
          <w:tcPr>
            <w:tcW w:w="370" w:type="dxa"/>
            <w:tcBorders>
              <w:top w:val="single" w:color="000000" w:sz="4" w:space="0"/>
              <w:left w:val="single" w:color="000000" w:sz="4" w:space="0"/>
              <w:bottom w:val="single" w:color="000000" w:sz="4" w:space="0"/>
              <w:right w:val="single" w:color="000000" w:sz="4" w:space="0"/>
            </w:tcBorders>
          </w:tcPr>
          <w:p>
            <w:pPr>
              <w:pStyle w:val="9"/>
              <w:spacing w:before="67"/>
              <w:ind w:left="23"/>
              <w:jc w:val="center"/>
              <w:rPr>
                <w:rFonts w:ascii="Times New Roman" w:hAnsi="Times New Roman"/>
                <w:sz w:val="18"/>
              </w:rPr>
            </w:pPr>
            <w:r>
              <w:rPr>
                <w:rFonts w:ascii="Times New Roman" w:hAnsi="Times New Roman"/>
                <w:sz w:val="18"/>
              </w:rPr>
              <w:t>√</w:t>
            </w:r>
          </w:p>
        </w:tc>
        <w:tc>
          <w:tcPr>
            <w:tcW w:w="495" w:type="dxa"/>
            <w:tcBorders>
              <w:top w:val="single" w:color="000000" w:sz="4" w:space="0"/>
              <w:left w:val="single" w:color="000000" w:sz="4" w:space="0"/>
              <w:bottom w:val="single" w:color="000000" w:sz="4" w:space="0"/>
              <w:right w:val="single" w:color="000000" w:sz="4" w:space="0"/>
            </w:tcBorders>
          </w:tcPr>
          <w:p>
            <w:pPr>
              <w:pStyle w:val="9"/>
              <w:spacing w:before="67"/>
              <w:ind w:right="114"/>
              <w:jc w:val="right"/>
              <w:rPr>
                <w:rFonts w:ascii="Times New Roman"/>
                <w:sz w:val="18"/>
              </w:rPr>
            </w:pPr>
            <w:r>
              <w:rPr>
                <w:rFonts w:ascii="Times New Roman"/>
                <w:sz w:val="18"/>
              </w:rPr>
              <w:t>1.5</w:t>
            </w:r>
          </w:p>
        </w:tc>
        <w:tc>
          <w:tcPr>
            <w:tcW w:w="537" w:type="dxa"/>
            <w:tcBorders>
              <w:top w:val="single" w:color="000000" w:sz="4" w:space="0"/>
              <w:left w:val="single" w:color="000000" w:sz="4" w:space="0"/>
              <w:bottom w:val="single" w:color="000000" w:sz="4" w:space="0"/>
              <w:right w:val="single" w:color="000000" w:sz="4" w:space="0"/>
            </w:tcBorders>
          </w:tcPr>
          <w:p>
            <w:pPr>
              <w:pStyle w:val="9"/>
              <w:spacing w:before="67"/>
              <w:ind w:left="76" w:right="51"/>
              <w:jc w:val="center"/>
              <w:rPr>
                <w:rFonts w:ascii="Times New Roman"/>
                <w:sz w:val="18"/>
              </w:rPr>
            </w:pPr>
            <w:r>
              <w:rPr>
                <w:rFonts w:ascii="Times New Roman"/>
                <w:sz w:val="18"/>
              </w:rPr>
              <w:t>32</w:t>
            </w:r>
          </w:p>
        </w:tc>
        <w:tc>
          <w:tcPr>
            <w:tcW w:w="536" w:type="dxa"/>
            <w:tcBorders>
              <w:top w:val="single" w:color="000000" w:sz="4" w:space="0"/>
              <w:left w:val="single" w:color="000000" w:sz="4" w:space="0"/>
              <w:bottom w:val="single" w:color="000000" w:sz="4" w:space="0"/>
              <w:right w:val="single" w:color="000000" w:sz="4" w:space="0"/>
            </w:tcBorders>
          </w:tcPr>
          <w:p>
            <w:pPr>
              <w:pStyle w:val="9"/>
              <w:spacing w:before="67"/>
              <w:ind w:left="121" w:right="93"/>
              <w:jc w:val="center"/>
              <w:rPr>
                <w:rFonts w:ascii="Times New Roman"/>
                <w:sz w:val="18"/>
              </w:rPr>
            </w:pPr>
            <w:r>
              <w:rPr>
                <w:rFonts w:ascii="Times New Roman"/>
                <w:sz w:val="18"/>
              </w:rPr>
              <w:t>32</w:t>
            </w:r>
          </w:p>
        </w:tc>
        <w:tc>
          <w:tcPr>
            <w:tcW w:w="453"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5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64" w:type="dxa"/>
            <w:tcBorders>
              <w:top w:val="single" w:color="000000" w:sz="4" w:space="0"/>
              <w:left w:val="single" w:color="000000" w:sz="4" w:space="0"/>
              <w:bottom w:val="single" w:color="000000" w:sz="4" w:space="0"/>
              <w:right w:val="single" w:color="000000" w:sz="4" w:space="0"/>
            </w:tcBorders>
          </w:tcPr>
          <w:p>
            <w:pPr>
              <w:pStyle w:val="9"/>
              <w:spacing w:before="67"/>
              <w:ind w:left="33"/>
              <w:jc w:val="center"/>
              <w:rPr>
                <w:rFonts w:ascii="Times New Roman"/>
                <w:sz w:val="18"/>
              </w:rPr>
            </w:pPr>
            <w:r>
              <w:rPr>
                <w:rFonts w:ascii="Times New Roman"/>
                <w:sz w:val="18"/>
              </w:rPr>
              <w:t>2</w:t>
            </w:r>
          </w:p>
        </w:tc>
        <w:tc>
          <w:tcPr>
            <w:tcW w:w="34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0"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54"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69"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8"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6"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2" w:type="dxa"/>
            <w:tcBorders>
              <w:top w:val="single" w:color="000000" w:sz="4" w:space="0"/>
              <w:left w:val="single" w:color="000000" w:sz="4" w:space="0"/>
              <w:bottom w:val="single" w:color="000000" w:sz="4" w:space="0"/>
            </w:tcBorders>
          </w:tcPr>
          <w:p>
            <w:pPr>
              <w:pStyle w:val="9"/>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0" w:hRule="atLeast"/>
        </w:trPr>
        <w:tc>
          <w:tcPr>
            <w:tcW w:w="371" w:type="dxa"/>
            <w:vMerge w:val="continue"/>
            <w:tcBorders>
              <w:top w:val="nil"/>
              <w:bottom w:val="single" w:color="000000" w:sz="4" w:space="0"/>
              <w:right w:val="single" w:color="000000" w:sz="4" w:space="0"/>
            </w:tcBorders>
          </w:tcPr>
          <w:p>
            <w:pPr>
              <w:rPr>
                <w:sz w:val="2"/>
                <w:szCs w:val="2"/>
              </w:rPr>
            </w:pPr>
          </w:p>
        </w:tc>
        <w:tc>
          <w:tcPr>
            <w:tcW w:w="1236" w:type="dxa"/>
            <w:gridSpan w:val="2"/>
            <w:tcBorders>
              <w:top w:val="single" w:color="000000" w:sz="4" w:space="0"/>
              <w:left w:val="single" w:color="000000" w:sz="4" w:space="0"/>
              <w:bottom w:val="single" w:color="000000" w:sz="4" w:space="0"/>
              <w:right w:val="single" w:color="000000" w:sz="4" w:space="0"/>
            </w:tcBorders>
          </w:tcPr>
          <w:p>
            <w:pPr>
              <w:pStyle w:val="9"/>
              <w:spacing w:before="55"/>
              <w:ind w:left="422" w:right="403"/>
              <w:jc w:val="center"/>
              <w:rPr>
                <w:sz w:val="18"/>
              </w:rPr>
            </w:pPr>
            <w:r>
              <w:rPr>
                <w:sz w:val="18"/>
              </w:rPr>
              <w:t>小计</w:t>
            </w:r>
          </w:p>
        </w:tc>
        <w:tc>
          <w:tcPr>
            <w:tcW w:w="1331"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0"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95" w:type="dxa"/>
            <w:tcBorders>
              <w:top w:val="single" w:color="000000" w:sz="4" w:space="0"/>
              <w:left w:val="single" w:color="000000" w:sz="4" w:space="0"/>
              <w:bottom w:val="single" w:color="000000" w:sz="4" w:space="0"/>
              <w:right w:val="single" w:color="000000" w:sz="4" w:space="0"/>
            </w:tcBorders>
          </w:tcPr>
          <w:p>
            <w:pPr>
              <w:pStyle w:val="9"/>
              <w:spacing w:before="67"/>
              <w:ind w:right="69"/>
              <w:jc w:val="right"/>
              <w:rPr>
                <w:rFonts w:ascii="Times New Roman"/>
                <w:sz w:val="18"/>
              </w:rPr>
            </w:pPr>
            <w:r>
              <w:rPr>
                <w:rFonts w:ascii="Times New Roman"/>
                <w:sz w:val="18"/>
              </w:rPr>
              <w:t>21.5</w:t>
            </w:r>
          </w:p>
        </w:tc>
        <w:tc>
          <w:tcPr>
            <w:tcW w:w="537" w:type="dxa"/>
            <w:tcBorders>
              <w:top w:val="single" w:color="000000" w:sz="4" w:space="0"/>
              <w:left w:val="single" w:color="000000" w:sz="4" w:space="0"/>
              <w:bottom w:val="single" w:color="000000" w:sz="4" w:space="0"/>
              <w:right w:val="single" w:color="000000" w:sz="4" w:space="0"/>
            </w:tcBorders>
          </w:tcPr>
          <w:p>
            <w:pPr>
              <w:pStyle w:val="9"/>
              <w:spacing w:before="67"/>
              <w:ind w:left="76" w:right="49"/>
              <w:jc w:val="center"/>
              <w:rPr>
                <w:rFonts w:ascii="Times New Roman"/>
                <w:sz w:val="18"/>
              </w:rPr>
            </w:pPr>
            <w:r>
              <w:rPr>
                <w:rFonts w:ascii="Times New Roman"/>
                <w:sz w:val="18"/>
              </w:rPr>
              <w:t>416</w:t>
            </w:r>
          </w:p>
        </w:tc>
        <w:tc>
          <w:tcPr>
            <w:tcW w:w="536" w:type="dxa"/>
            <w:tcBorders>
              <w:top w:val="single" w:color="000000" w:sz="4" w:space="0"/>
              <w:left w:val="single" w:color="000000" w:sz="4" w:space="0"/>
              <w:bottom w:val="single" w:color="000000" w:sz="4" w:space="0"/>
              <w:right w:val="single" w:color="000000" w:sz="4" w:space="0"/>
            </w:tcBorders>
          </w:tcPr>
          <w:p>
            <w:pPr>
              <w:pStyle w:val="9"/>
              <w:spacing w:before="67"/>
              <w:ind w:left="122" w:right="93"/>
              <w:jc w:val="center"/>
              <w:rPr>
                <w:rFonts w:ascii="Times New Roman"/>
                <w:sz w:val="18"/>
              </w:rPr>
            </w:pPr>
            <w:r>
              <w:rPr>
                <w:rFonts w:ascii="Times New Roman"/>
                <w:sz w:val="18"/>
              </w:rPr>
              <w:t>256</w:t>
            </w:r>
          </w:p>
        </w:tc>
        <w:tc>
          <w:tcPr>
            <w:tcW w:w="453" w:type="dxa"/>
            <w:tcBorders>
              <w:top w:val="single" w:color="000000" w:sz="4" w:space="0"/>
              <w:left w:val="single" w:color="000000" w:sz="4" w:space="0"/>
              <w:bottom w:val="single" w:color="000000" w:sz="4" w:space="0"/>
              <w:right w:val="single" w:color="000000" w:sz="4" w:space="0"/>
            </w:tcBorders>
          </w:tcPr>
          <w:p>
            <w:pPr>
              <w:pStyle w:val="9"/>
              <w:spacing w:before="67"/>
              <w:ind w:left="81" w:right="52"/>
              <w:jc w:val="center"/>
              <w:rPr>
                <w:rFonts w:ascii="Times New Roman"/>
                <w:sz w:val="18"/>
              </w:rPr>
            </w:pPr>
            <w:r>
              <w:rPr>
                <w:rFonts w:ascii="Times New Roman"/>
                <w:sz w:val="18"/>
              </w:rPr>
              <w:t>160</w:t>
            </w:r>
          </w:p>
        </w:tc>
        <w:tc>
          <w:tcPr>
            <w:tcW w:w="454" w:type="dxa"/>
            <w:tcBorders>
              <w:top w:val="single" w:color="000000" w:sz="4" w:space="0"/>
              <w:left w:val="single" w:color="000000" w:sz="4" w:space="0"/>
              <w:bottom w:val="single" w:color="000000" w:sz="4" w:space="0"/>
              <w:right w:val="single" w:color="000000" w:sz="4" w:space="0"/>
            </w:tcBorders>
          </w:tcPr>
          <w:p>
            <w:pPr>
              <w:pStyle w:val="9"/>
              <w:spacing w:before="67"/>
              <w:ind w:left="82" w:right="50"/>
              <w:jc w:val="center"/>
              <w:rPr>
                <w:rFonts w:ascii="Times New Roman"/>
                <w:sz w:val="18"/>
              </w:rPr>
            </w:pPr>
            <w:r>
              <w:rPr>
                <w:rFonts w:ascii="Times New Roman"/>
                <w:sz w:val="18"/>
              </w:rPr>
              <w:t>14</w:t>
            </w:r>
          </w:p>
        </w:tc>
        <w:tc>
          <w:tcPr>
            <w:tcW w:w="564" w:type="dxa"/>
            <w:tcBorders>
              <w:top w:val="single" w:color="000000" w:sz="4" w:space="0"/>
              <w:left w:val="single" w:color="000000" w:sz="4" w:space="0"/>
              <w:bottom w:val="single" w:color="000000" w:sz="4" w:space="0"/>
              <w:right w:val="single" w:color="000000" w:sz="4" w:space="0"/>
            </w:tcBorders>
          </w:tcPr>
          <w:p>
            <w:pPr>
              <w:pStyle w:val="9"/>
              <w:spacing w:before="67"/>
              <w:ind w:left="93" w:right="61"/>
              <w:jc w:val="center"/>
              <w:rPr>
                <w:rFonts w:ascii="Times New Roman"/>
                <w:sz w:val="18"/>
              </w:rPr>
            </w:pPr>
            <w:r>
              <w:rPr>
                <w:rFonts w:ascii="Times New Roman"/>
                <w:sz w:val="18"/>
              </w:rPr>
              <w:t>10</w:t>
            </w:r>
          </w:p>
        </w:tc>
        <w:tc>
          <w:tcPr>
            <w:tcW w:w="34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0"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54" w:type="dxa"/>
            <w:gridSpan w:val="2"/>
            <w:tcBorders>
              <w:top w:val="single" w:color="000000" w:sz="4" w:space="0"/>
              <w:left w:val="single" w:color="000000" w:sz="4" w:space="0"/>
              <w:bottom w:val="single" w:color="000000" w:sz="4" w:space="0"/>
              <w:right w:val="single" w:color="000000" w:sz="4" w:space="0"/>
            </w:tcBorders>
          </w:tcPr>
          <w:p>
            <w:pPr>
              <w:pStyle w:val="9"/>
              <w:spacing w:before="67"/>
              <w:ind w:left="42"/>
              <w:jc w:val="center"/>
              <w:rPr>
                <w:rFonts w:ascii="Times New Roman"/>
                <w:sz w:val="18"/>
              </w:rPr>
            </w:pPr>
            <w:r>
              <w:rPr>
                <w:rFonts w:ascii="Times New Roman"/>
                <w:sz w:val="18"/>
              </w:rPr>
              <w:t>2</w:t>
            </w:r>
          </w:p>
        </w:tc>
        <w:tc>
          <w:tcPr>
            <w:tcW w:w="369"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8"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6"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2" w:type="dxa"/>
            <w:tcBorders>
              <w:top w:val="single" w:color="000000" w:sz="4" w:space="0"/>
              <w:left w:val="single" w:color="000000" w:sz="4" w:space="0"/>
              <w:bottom w:val="single" w:color="000000" w:sz="4" w:space="0"/>
            </w:tcBorders>
          </w:tcPr>
          <w:p>
            <w:pPr>
              <w:pStyle w:val="9"/>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66" w:hRule="atLeast"/>
        </w:trPr>
        <w:tc>
          <w:tcPr>
            <w:tcW w:w="371" w:type="dxa"/>
            <w:vMerge w:val="continue"/>
            <w:tcBorders>
              <w:top w:val="nil"/>
              <w:bottom w:val="single" w:color="000000" w:sz="4" w:space="0"/>
              <w:right w:val="single" w:color="000000" w:sz="4" w:space="0"/>
            </w:tcBorders>
          </w:tcPr>
          <w:p>
            <w:pPr>
              <w:rPr>
                <w:sz w:val="2"/>
                <w:szCs w:val="2"/>
              </w:rPr>
            </w:pPr>
          </w:p>
        </w:tc>
        <w:tc>
          <w:tcPr>
            <w:tcW w:w="368" w:type="dxa"/>
            <w:vMerge w:val="restart"/>
            <w:tcBorders>
              <w:top w:val="single" w:color="000000" w:sz="4" w:space="0"/>
              <w:left w:val="single" w:color="000000" w:sz="4" w:space="0"/>
              <w:bottom w:val="single" w:color="000000" w:sz="4" w:space="0"/>
              <w:right w:val="single" w:color="000000" w:sz="4" w:space="0"/>
            </w:tcBorders>
          </w:tcPr>
          <w:p>
            <w:pPr>
              <w:pStyle w:val="9"/>
              <w:rPr>
                <w:rFonts w:ascii="Arial Unicode MS"/>
                <w:sz w:val="18"/>
              </w:rPr>
            </w:pPr>
          </w:p>
          <w:p>
            <w:pPr>
              <w:pStyle w:val="9"/>
              <w:spacing w:before="14"/>
              <w:rPr>
                <w:rFonts w:ascii="Arial Unicode MS"/>
                <w:sz w:val="12"/>
              </w:rPr>
            </w:pPr>
          </w:p>
          <w:p>
            <w:pPr>
              <w:pStyle w:val="9"/>
              <w:spacing w:line="242" w:lineRule="auto"/>
              <w:ind w:left="98" w:right="77"/>
              <w:jc w:val="both"/>
              <w:rPr>
                <w:sz w:val="18"/>
              </w:rPr>
            </w:pPr>
            <w:r>
              <w:rPr>
                <w:sz w:val="18"/>
              </w:rPr>
              <w:t>思想政治理论类</w:t>
            </w:r>
          </w:p>
        </w:tc>
        <w:tc>
          <w:tcPr>
            <w:tcW w:w="868" w:type="dxa"/>
            <w:tcBorders>
              <w:top w:val="single" w:color="000000" w:sz="4" w:space="0"/>
              <w:left w:val="single" w:color="000000" w:sz="4" w:space="0"/>
              <w:bottom w:val="single" w:color="000000" w:sz="4" w:space="0"/>
              <w:right w:val="single" w:color="000000" w:sz="4" w:space="0"/>
            </w:tcBorders>
          </w:tcPr>
          <w:p>
            <w:pPr>
              <w:pStyle w:val="9"/>
              <w:spacing w:before="129"/>
              <w:ind w:left="59" w:right="38"/>
              <w:jc w:val="center"/>
              <w:rPr>
                <w:rFonts w:ascii="Times New Roman"/>
                <w:sz w:val="18"/>
              </w:rPr>
            </w:pPr>
            <w:r>
              <w:rPr>
                <w:rFonts w:ascii="Times New Roman"/>
                <w:sz w:val="18"/>
              </w:rPr>
              <w:t>06010016</w:t>
            </w:r>
          </w:p>
        </w:tc>
        <w:tc>
          <w:tcPr>
            <w:tcW w:w="1331" w:type="dxa"/>
            <w:tcBorders>
              <w:top w:val="single" w:color="000000" w:sz="4" w:space="0"/>
              <w:left w:val="single" w:color="000000" w:sz="4" w:space="0"/>
              <w:bottom w:val="single" w:color="000000" w:sz="4" w:space="0"/>
              <w:right w:val="single" w:color="000000" w:sz="4" w:space="0"/>
            </w:tcBorders>
          </w:tcPr>
          <w:p>
            <w:pPr>
              <w:pStyle w:val="9"/>
              <w:spacing w:before="2" w:line="230" w:lineRule="atLeast"/>
              <w:ind w:left="310" w:right="18" w:hanging="270"/>
              <w:rPr>
                <w:sz w:val="18"/>
              </w:rPr>
            </w:pPr>
            <w:r>
              <w:rPr>
                <w:sz w:val="18"/>
              </w:rPr>
              <w:t>思想道德修养与法律基础</w:t>
            </w:r>
          </w:p>
        </w:tc>
        <w:tc>
          <w:tcPr>
            <w:tcW w:w="370"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95" w:type="dxa"/>
            <w:tcBorders>
              <w:top w:val="single" w:color="000000" w:sz="4" w:space="0"/>
              <w:left w:val="single" w:color="000000" w:sz="4" w:space="0"/>
              <w:bottom w:val="single" w:color="000000" w:sz="4" w:space="0"/>
              <w:right w:val="single" w:color="000000" w:sz="4" w:space="0"/>
            </w:tcBorders>
          </w:tcPr>
          <w:p>
            <w:pPr>
              <w:pStyle w:val="9"/>
              <w:spacing w:before="129"/>
              <w:ind w:left="27"/>
              <w:jc w:val="center"/>
              <w:rPr>
                <w:rFonts w:ascii="Times New Roman"/>
                <w:sz w:val="18"/>
              </w:rPr>
            </w:pPr>
            <w:r>
              <w:rPr>
                <w:rFonts w:ascii="Times New Roman"/>
                <w:sz w:val="18"/>
              </w:rPr>
              <w:t>3</w:t>
            </w:r>
          </w:p>
        </w:tc>
        <w:tc>
          <w:tcPr>
            <w:tcW w:w="537" w:type="dxa"/>
            <w:tcBorders>
              <w:top w:val="single" w:color="000000" w:sz="4" w:space="0"/>
              <w:left w:val="single" w:color="000000" w:sz="4" w:space="0"/>
              <w:bottom w:val="single" w:color="000000" w:sz="4" w:space="0"/>
              <w:right w:val="single" w:color="000000" w:sz="4" w:space="0"/>
            </w:tcBorders>
          </w:tcPr>
          <w:p>
            <w:pPr>
              <w:pStyle w:val="9"/>
              <w:spacing w:before="129"/>
              <w:ind w:left="76" w:right="51"/>
              <w:jc w:val="center"/>
              <w:rPr>
                <w:rFonts w:ascii="Times New Roman"/>
                <w:sz w:val="18"/>
              </w:rPr>
            </w:pPr>
            <w:r>
              <w:rPr>
                <w:rFonts w:ascii="Times New Roman"/>
                <w:sz w:val="18"/>
              </w:rPr>
              <w:t>64</w:t>
            </w:r>
          </w:p>
        </w:tc>
        <w:tc>
          <w:tcPr>
            <w:tcW w:w="536" w:type="dxa"/>
            <w:tcBorders>
              <w:top w:val="single" w:color="000000" w:sz="4" w:space="0"/>
              <w:left w:val="single" w:color="000000" w:sz="4" w:space="0"/>
              <w:bottom w:val="single" w:color="000000" w:sz="4" w:space="0"/>
              <w:right w:val="single" w:color="000000" w:sz="4" w:space="0"/>
            </w:tcBorders>
          </w:tcPr>
          <w:p>
            <w:pPr>
              <w:pStyle w:val="9"/>
              <w:spacing w:before="129"/>
              <w:ind w:left="121" w:right="93"/>
              <w:jc w:val="center"/>
              <w:rPr>
                <w:rFonts w:ascii="Times New Roman"/>
                <w:sz w:val="18"/>
              </w:rPr>
            </w:pPr>
            <w:r>
              <w:rPr>
                <w:rFonts w:ascii="Times New Roman"/>
                <w:sz w:val="18"/>
              </w:rPr>
              <w:t>64</w:t>
            </w:r>
          </w:p>
        </w:tc>
        <w:tc>
          <w:tcPr>
            <w:tcW w:w="453"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54" w:type="dxa"/>
            <w:tcBorders>
              <w:top w:val="single" w:color="000000" w:sz="4" w:space="0"/>
              <w:left w:val="single" w:color="000000" w:sz="4" w:space="0"/>
              <w:bottom w:val="single" w:color="000000" w:sz="4" w:space="0"/>
              <w:right w:val="single" w:color="000000" w:sz="4" w:space="0"/>
            </w:tcBorders>
          </w:tcPr>
          <w:p>
            <w:pPr>
              <w:pStyle w:val="9"/>
              <w:spacing w:before="129"/>
              <w:ind w:left="31"/>
              <w:jc w:val="center"/>
              <w:rPr>
                <w:rFonts w:ascii="Times New Roman"/>
                <w:sz w:val="18"/>
              </w:rPr>
            </w:pPr>
            <w:r>
              <w:rPr>
                <w:rFonts w:ascii="Times New Roman"/>
                <w:sz w:val="18"/>
              </w:rPr>
              <w:t>4</w:t>
            </w:r>
          </w:p>
        </w:tc>
        <w:tc>
          <w:tcPr>
            <w:tcW w:w="56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4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0"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54"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69"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8"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6"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2" w:type="dxa"/>
            <w:tcBorders>
              <w:top w:val="single" w:color="000000" w:sz="4" w:space="0"/>
              <w:left w:val="single" w:color="000000" w:sz="4" w:space="0"/>
              <w:bottom w:val="single" w:color="000000" w:sz="4" w:space="0"/>
            </w:tcBorders>
          </w:tcPr>
          <w:p>
            <w:pPr>
              <w:pStyle w:val="9"/>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00" w:hRule="atLeast"/>
        </w:trPr>
        <w:tc>
          <w:tcPr>
            <w:tcW w:w="371" w:type="dxa"/>
            <w:vMerge w:val="continue"/>
            <w:tcBorders>
              <w:top w:val="nil"/>
              <w:bottom w:val="single" w:color="000000" w:sz="4" w:space="0"/>
              <w:right w:val="single" w:color="000000" w:sz="4" w:space="0"/>
            </w:tcBorders>
          </w:tcPr>
          <w:p>
            <w:pPr>
              <w:rPr>
                <w:sz w:val="2"/>
                <w:szCs w:val="2"/>
              </w:rPr>
            </w:pPr>
          </w:p>
        </w:tc>
        <w:tc>
          <w:tcPr>
            <w:tcW w:w="368" w:type="dxa"/>
            <w:vMerge w:val="continue"/>
            <w:tcBorders>
              <w:top w:val="nil"/>
              <w:left w:val="single" w:color="000000" w:sz="4" w:space="0"/>
              <w:bottom w:val="single" w:color="000000" w:sz="4" w:space="0"/>
              <w:right w:val="single" w:color="000000" w:sz="4" w:space="0"/>
            </w:tcBorders>
          </w:tcPr>
          <w:p>
            <w:pPr>
              <w:rPr>
                <w:sz w:val="2"/>
                <w:szCs w:val="2"/>
              </w:rPr>
            </w:pPr>
          </w:p>
        </w:tc>
        <w:tc>
          <w:tcPr>
            <w:tcW w:w="868" w:type="dxa"/>
            <w:tcBorders>
              <w:top w:val="single" w:color="000000" w:sz="4" w:space="0"/>
              <w:left w:val="single" w:color="000000" w:sz="4" w:space="0"/>
              <w:bottom w:val="single" w:color="000000" w:sz="4" w:space="0"/>
              <w:right w:val="single" w:color="000000" w:sz="4" w:space="0"/>
            </w:tcBorders>
          </w:tcPr>
          <w:p>
            <w:pPr>
              <w:pStyle w:val="9"/>
              <w:spacing w:before="3"/>
              <w:rPr>
                <w:rFonts w:ascii="Arial Unicode MS"/>
                <w:sz w:val="14"/>
              </w:rPr>
            </w:pPr>
          </w:p>
          <w:p>
            <w:pPr>
              <w:pStyle w:val="9"/>
              <w:ind w:left="59" w:right="38"/>
              <w:jc w:val="center"/>
              <w:rPr>
                <w:rFonts w:ascii="Times New Roman"/>
                <w:sz w:val="18"/>
              </w:rPr>
            </w:pPr>
            <w:r>
              <w:rPr>
                <w:rFonts w:ascii="Times New Roman"/>
                <w:sz w:val="18"/>
              </w:rPr>
              <w:t>06010026</w:t>
            </w:r>
          </w:p>
        </w:tc>
        <w:tc>
          <w:tcPr>
            <w:tcW w:w="1331" w:type="dxa"/>
            <w:tcBorders>
              <w:top w:val="single" w:color="000000" w:sz="4" w:space="0"/>
              <w:left w:val="single" w:color="000000" w:sz="4" w:space="0"/>
              <w:bottom w:val="single" w:color="000000" w:sz="4" w:space="0"/>
              <w:right w:val="single" w:color="000000" w:sz="4" w:space="0"/>
            </w:tcBorders>
          </w:tcPr>
          <w:p>
            <w:pPr>
              <w:pStyle w:val="9"/>
              <w:spacing w:before="2"/>
              <w:ind w:left="40"/>
              <w:rPr>
                <w:sz w:val="18"/>
              </w:rPr>
            </w:pPr>
            <w:r>
              <w:rPr>
                <w:sz w:val="18"/>
              </w:rPr>
              <w:t>毛泽东思想和中</w:t>
            </w:r>
          </w:p>
          <w:p>
            <w:pPr>
              <w:pStyle w:val="9"/>
              <w:spacing w:before="4" w:line="230" w:lineRule="atLeast"/>
              <w:ind w:left="130" w:right="18" w:hanging="90"/>
              <w:rPr>
                <w:sz w:val="18"/>
              </w:rPr>
            </w:pPr>
            <w:r>
              <w:rPr>
                <w:spacing w:val="-3"/>
                <w:sz w:val="18"/>
              </w:rPr>
              <w:t>国特色社会主义</w:t>
            </w:r>
            <w:r>
              <w:rPr>
                <w:sz w:val="18"/>
              </w:rPr>
              <w:t>理论体系概论</w:t>
            </w:r>
          </w:p>
        </w:tc>
        <w:tc>
          <w:tcPr>
            <w:tcW w:w="370"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95" w:type="dxa"/>
            <w:tcBorders>
              <w:top w:val="single" w:color="000000" w:sz="4" w:space="0"/>
              <w:left w:val="single" w:color="000000" w:sz="4" w:space="0"/>
              <w:bottom w:val="single" w:color="000000" w:sz="4" w:space="0"/>
              <w:right w:val="single" w:color="000000" w:sz="4" w:space="0"/>
            </w:tcBorders>
          </w:tcPr>
          <w:p>
            <w:pPr>
              <w:pStyle w:val="9"/>
              <w:spacing w:before="3"/>
              <w:rPr>
                <w:rFonts w:ascii="Arial Unicode MS"/>
                <w:sz w:val="14"/>
              </w:rPr>
            </w:pPr>
          </w:p>
          <w:p>
            <w:pPr>
              <w:pStyle w:val="9"/>
              <w:ind w:left="27"/>
              <w:jc w:val="center"/>
              <w:rPr>
                <w:rFonts w:ascii="Times New Roman"/>
                <w:sz w:val="18"/>
              </w:rPr>
            </w:pPr>
            <w:r>
              <w:rPr>
                <w:rFonts w:ascii="Times New Roman"/>
                <w:sz w:val="18"/>
              </w:rPr>
              <w:t>4</w:t>
            </w:r>
          </w:p>
        </w:tc>
        <w:tc>
          <w:tcPr>
            <w:tcW w:w="537" w:type="dxa"/>
            <w:tcBorders>
              <w:top w:val="single" w:color="000000" w:sz="4" w:space="0"/>
              <w:left w:val="single" w:color="000000" w:sz="4" w:space="0"/>
              <w:bottom w:val="single" w:color="000000" w:sz="4" w:space="0"/>
              <w:right w:val="single" w:color="000000" w:sz="4" w:space="0"/>
            </w:tcBorders>
          </w:tcPr>
          <w:p>
            <w:pPr>
              <w:pStyle w:val="9"/>
              <w:spacing w:before="3"/>
              <w:rPr>
                <w:rFonts w:ascii="Arial Unicode MS"/>
                <w:sz w:val="14"/>
              </w:rPr>
            </w:pPr>
          </w:p>
          <w:p>
            <w:pPr>
              <w:pStyle w:val="9"/>
              <w:ind w:left="76" w:right="51"/>
              <w:jc w:val="center"/>
              <w:rPr>
                <w:rFonts w:ascii="Times New Roman"/>
                <w:sz w:val="18"/>
              </w:rPr>
            </w:pPr>
            <w:r>
              <w:rPr>
                <w:rFonts w:ascii="Times New Roman"/>
                <w:sz w:val="18"/>
              </w:rPr>
              <w:t>64</w:t>
            </w:r>
          </w:p>
        </w:tc>
        <w:tc>
          <w:tcPr>
            <w:tcW w:w="536" w:type="dxa"/>
            <w:tcBorders>
              <w:top w:val="single" w:color="000000" w:sz="4" w:space="0"/>
              <w:left w:val="single" w:color="000000" w:sz="4" w:space="0"/>
              <w:bottom w:val="single" w:color="000000" w:sz="4" w:space="0"/>
              <w:right w:val="single" w:color="000000" w:sz="4" w:space="0"/>
            </w:tcBorders>
          </w:tcPr>
          <w:p>
            <w:pPr>
              <w:pStyle w:val="9"/>
              <w:spacing w:before="3"/>
              <w:rPr>
                <w:rFonts w:ascii="Arial Unicode MS"/>
                <w:sz w:val="14"/>
              </w:rPr>
            </w:pPr>
          </w:p>
          <w:p>
            <w:pPr>
              <w:pStyle w:val="9"/>
              <w:ind w:left="121" w:right="93"/>
              <w:jc w:val="center"/>
              <w:rPr>
                <w:rFonts w:ascii="Times New Roman"/>
                <w:sz w:val="18"/>
              </w:rPr>
            </w:pPr>
            <w:r>
              <w:rPr>
                <w:rFonts w:ascii="Times New Roman"/>
                <w:sz w:val="18"/>
              </w:rPr>
              <w:t>64</w:t>
            </w:r>
          </w:p>
        </w:tc>
        <w:tc>
          <w:tcPr>
            <w:tcW w:w="453"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5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64" w:type="dxa"/>
            <w:tcBorders>
              <w:top w:val="single" w:color="000000" w:sz="4" w:space="0"/>
              <w:left w:val="single" w:color="000000" w:sz="4" w:space="0"/>
              <w:bottom w:val="single" w:color="000000" w:sz="4" w:space="0"/>
              <w:right w:val="single" w:color="000000" w:sz="4" w:space="0"/>
            </w:tcBorders>
          </w:tcPr>
          <w:p>
            <w:pPr>
              <w:pStyle w:val="9"/>
              <w:spacing w:before="3"/>
              <w:rPr>
                <w:rFonts w:ascii="Arial Unicode MS"/>
                <w:sz w:val="14"/>
              </w:rPr>
            </w:pPr>
          </w:p>
          <w:p>
            <w:pPr>
              <w:pStyle w:val="9"/>
              <w:ind w:left="33"/>
              <w:jc w:val="center"/>
              <w:rPr>
                <w:rFonts w:ascii="Times New Roman"/>
                <w:sz w:val="18"/>
              </w:rPr>
            </w:pPr>
            <w:r>
              <w:rPr>
                <w:rFonts w:ascii="Times New Roman"/>
                <w:sz w:val="18"/>
              </w:rPr>
              <w:t>4</w:t>
            </w:r>
          </w:p>
        </w:tc>
        <w:tc>
          <w:tcPr>
            <w:tcW w:w="34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0"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54"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69"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8"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6"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2" w:type="dxa"/>
            <w:tcBorders>
              <w:top w:val="single" w:color="000000" w:sz="4" w:space="0"/>
              <w:left w:val="single" w:color="000000" w:sz="4" w:space="0"/>
              <w:bottom w:val="single" w:color="000000" w:sz="4" w:space="0"/>
            </w:tcBorders>
          </w:tcPr>
          <w:p>
            <w:pPr>
              <w:pStyle w:val="9"/>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0" w:hRule="atLeast"/>
        </w:trPr>
        <w:tc>
          <w:tcPr>
            <w:tcW w:w="371" w:type="dxa"/>
            <w:vMerge w:val="continue"/>
            <w:tcBorders>
              <w:top w:val="nil"/>
              <w:bottom w:val="single" w:color="000000" w:sz="4" w:space="0"/>
              <w:right w:val="single" w:color="000000" w:sz="4" w:space="0"/>
            </w:tcBorders>
          </w:tcPr>
          <w:p>
            <w:pPr>
              <w:rPr>
                <w:sz w:val="2"/>
                <w:szCs w:val="2"/>
              </w:rPr>
            </w:pPr>
          </w:p>
        </w:tc>
        <w:tc>
          <w:tcPr>
            <w:tcW w:w="368" w:type="dxa"/>
            <w:vMerge w:val="continue"/>
            <w:tcBorders>
              <w:top w:val="nil"/>
              <w:left w:val="single" w:color="000000" w:sz="4" w:space="0"/>
              <w:bottom w:val="single" w:color="000000" w:sz="4" w:space="0"/>
              <w:right w:val="single" w:color="000000" w:sz="4" w:space="0"/>
            </w:tcBorders>
          </w:tcPr>
          <w:p>
            <w:pPr>
              <w:rPr>
                <w:sz w:val="2"/>
                <w:szCs w:val="2"/>
              </w:rPr>
            </w:pPr>
          </w:p>
        </w:tc>
        <w:tc>
          <w:tcPr>
            <w:tcW w:w="868" w:type="dxa"/>
            <w:tcBorders>
              <w:top w:val="single" w:color="000000" w:sz="4" w:space="0"/>
              <w:left w:val="single" w:color="000000" w:sz="4" w:space="0"/>
              <w:bottom w:val="single" w:color="000000" w:sz="4" w:space="0"/>
              <w:right w:val="single" w:color="000000" w:sz="4" w:space="0"/>
            </w:tcBorders>
          </w:tcPr>
          <w:p>
            <w:pPr>
              <w:pStyle w:val="9"/>
              <w:spacing w:before="67"/>
              <w:ind w:left="59" w:right="38"/>
              <w:jc w:val="center"/>
              <w:rPr>
                <w:rFonts w:ascii="Times New Roman"/>
                <w:sz w:val="18"/>
              </w:rPr>
            </w:pPr>
            <w:r>
              <w:rPr>
                <w:rFonts w:ascii="Times New Roman"/>
                <w:sz w:val="18"/>
              </w:rPr>
              <w:t>06010004</w:t>
            </w:r>
          </w:p>
        </w:tc>
        <w:tc>
          <w:tcPr>
            <w:tcW w:w="1331" w:type="dxa"/>
            <w:tcBorders>
              <w:top w:val="single" w:color="000000" w:sz="4" w:space="0"/>
              <w:left w:val="single" w:color="000000" w:sz="4" w:space="0"/>
              <w:bottom w:val="single" w:color="000000" w:sz="4" w:space="0"/>
              <w:right w:val="single" w:color="000000" w:sz="4" w:space="0"/>
            </w:tcBorders>
          </w:tcPr>
          <w:p>
            <w:pPr>
              <w:pStyle w:val="9"/>
              <w:spacing w:before="55"/>
              <w:ind w:left="20"/>
              <w:jc w:val="center"/>
              <w:rPr>
                <w:sz w:val="18"/>
              </w:rPr>
            </w:pPr>
            <w:r>
              <w:rPr>
                <w:sz w:val="18"/>
              </w:rPr>
              <w:t>形势与政策Ⅰ</w:t>
            </w:r>
          </w:p>
        </w:tc>
        <w:tc>
          <w:tcPr>
            <w:tcW w:w="370"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95" w:type="dxa"/>
            <w:tcBorders>
              <w:top w:val="single" w:color="000000" w:sz="4" w:space="0"/>
              <w:left w:val="single" w:color="000000" w:sz="4" w:space="0"/>
              <w:bottom w:val="single" w:color="000000" w:sz="4" w:space="0"/>
              <w:right w:val="single" w:color="000000" w:sz="4" w:space="0"/>
            </w:tcBorders>
          </w:tcPr>
          <w:p>
            <w:pPr>
              <w:pStyle w:val="9"/>
              <w:spacing w:before="67"/>
              <w:ind w:right="114"/>
              <w:jc w:val="right"/>
              <w:rPr>
                <w:rFonts w:ascii="Times New Roman"/>
                <w:sz w:val="18"/>
              </w:rPr>
            </w:pPr>
            <w:r>
              <w:rPr>
                <w:rFonts w:ascii="Times New Roman"/>
                <w:sz w:val="18"/>
              </w:rPr>
              <w:t>0.5</w:t>
            </w:r>
          </w:p>
        </w:tc>
        <w:tc>
          <w:tcPr>
            <w:tcW w:w="537"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6"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53"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006" w:type="dxa"/>
            <w:gridSpan w:val="12"/>
            <w:tcBorders>
              <w:top w:val="single" w:color="000000" w:sz="4" w:space="0"/>
              <w:left w:val="single" w:color="000000" w:sz="4" w:space="0"/>
              <w:bottom w:val="single" w:color="000000" w:sz="4" w:space="0"/>
            </w:tcBorders>
          </w:tcPr>
          <w:p>
            <w:pPr>
              <w:pStyle w:val="9"/>
              <w:spacing w:before="55"/>
              <w:ind w:left="1500" w:right="1446"/>
              <w:jc w:val="center"/>
              <w:rPr>
                <w:sz w:val="18"/>
              </w:rPr>
            </w:pPr>
            <w:r>
              <w:rPr>
                <w:rFonts w:ascii="Times New Roman" w:eastAsia="Times New Roman"/>
                <w:sz w:val="18"/>
              </w:rPr>
              <w:t xml:space="preserve">1-2 </w:t>
            </w:r>
            <w:r>
              <w:rPr>
                <w:sz w:val="18"/>
              </w:rPr>
              <w:t>学期开设</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9" w:hRule="atLeast"/>
        </w:trPr>
        <w:tc>
          <w:tcPr>
            <w:tcW w:w="371" w:type="dxa"/>
            <w:vMerge w:val="continue"/>
            <w:tcBorders>
              <w:top w:val="nil"/>
              <w:bottom w:val="single" w:color="000000" w:sz="4" w:space="0"/>
              <w:right w:val="single" w:color="000000" w:sz="4" w:space="0"/>
            </w:tcBorders>
          </w:tcPr>
          <w:p>
            <w:pPr>
              <w:rPr>
                <w:sz w:val="2"/>
                <w:szCs w:val="2"/>
              </w:rPr>
            </w:pPr>
          </w:p>
        </w:tc>
        <w:tc>
          <w:tcPr>
            <w:tcW w:w="368" w:type="dxa"/>
            <w:vMerge w:val="continue"/>
            <w:tcBorders>
              <w:top w:val="nil"/>
              <w:left w:val="single" w:color="000000" w:sz="4" w:space="0"/>
              <w:bottom w:val="single" w:color="000000" w:sz="4" w:space="0"/>
              <w:right w:val="single" w:color="000000" w:sz="4" w:space="0"/>
            </w:tcBorders>
          </w:tcPr>
          <w:p>
            <w:pPr>
              <w:rPr>
                <w:sz w:val="2"/>
                <w:szCs w:val="2"/>
              </w:rPr>
            </w:pPr>
          </w:p>
        </w:tc>
        <w:tc>
          <w:tcPr>
            <w:tcW w:w="868" w:type="dxa"/>
            <w:tcBorders>
              <w:top w:val="single" w:color="000000" w:sz="4" w:space="0"/>
              <w:left w:val="single" w:color="000000" w:sz="4" w:space="0"/>
              <w:bottom w:val="single" w:color="000000" w:sz="4" w:space="0"/>
              <w:right w:val="single" w:color="000000" w:sz="4" w:space="0"/>
            </w:tcBorders>
          </w:tcPr>
          <w:p>
            <w:pPr>
              <w:pStyle w:val="9"/>
              <w:spacing w:before="65"/>
              <w:ind w:left="59" w:right="38"/>
              <w:jc w:val="center"/>
              <w:rPr>
                <w:rFonts w:ascii="Times New Roman"/>
                <w:sz w:val="18"/>
              </w:rPr>
            </w:pPr>
            <w:r>
              <w:rPr>
                <w:rFonts w:ascii="Times New Roman"/>
                <w:sz w:val="18"/>
              </w:rPr>
              <w:t>10020001</w:t>
            </w:r>
          </w:p>
        </w:tc>
        <w:tc>
          <w:tcPr>
            <w:tcW w:w="1331" w:type="dxa"/>
            <w:tcBorders>
              <w:top w:val="single" w:color="000000" w:sz="4" w:space="0"/>
              <w:left w:val="single" w:color="000000" w:sz="4" w:space="0"/>
              <w:bottom w:val="single" w:color="000000" w:sz="4" w:space="0"/>
              <w:right w:val="single" w:color="000000" w:sz="4" w:space="0"/>
            </w:tcBorders>
          </w:tcPr>
          <w:p>
            <w:pPr>
              <w:pStyle w:val="9"/>
              <w:spacing w:before="55"/>
              <w:ind w:left="20"/>
              <w:jc w:val="center"/>
              <w:rPr>
                <w:sz w:val="18"/>
              </w:rPr>
            </w:pPr>
            <w:r>
              <w:rPr>
                <w:sz w:val="18"/>
              </w:rPr>
              <w:t>形势与政策Ⅱ</w:t>
            </w:r>
          </w:p>
        </w:tc>
        <w:tc>
          <w:tcPr>
            <w:tcW w:w="370"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95" w:type="dxa"/>
            <w:tcBorders>
              <w:top w:val="single" w:color="000000" w:sz="4" w:space="0"/>
              <w:left w:val="single" w:color="000000" w:sz="4" w:space="0"/>
              <w:bottom w:val="single" w:color="000000" w:sz="4" w:space="0"/>
              <w:right w:val="single" w:color="000000" w:sz="4" w:space="0"/>
            </w:tcBorders>
          </w:tcPr>
          <w:p>
            <w:pPr>
              <w:pStyle w:val="9"/>
              <w:spacing w:before="65"/>
              <w:ind w:right="114"/>
              <w:jc w:val="right"/>
              <w:rPr>
                <w:rFonts w:ascii="Times New Roman"/>
                <w:sz w:val="18"/>
              </w:rPr>
            </w:pPr>
            <w:r>
              <w:rPr>
                <w:rFonts w:ascii="Times New Roman"/>
                <w:sz w:val="18"/>
              </w:rPr>
              <w:t>0.5</w:t>
            </w:r>
          </w:p>
        </w:tc>
        <w:tc>
          <w:tcPr>
            <w:tcW w:w="537"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6"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53"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006" w:type="dxa"/>
            <w:gridSpan w:val="12"/>
            <w:tcBorders>
              <w:top w:val="single" w:color="000000" w:sz="4" w:space="0"/>
              <w:left w:val="single" w:color="000000" w:sz="4" w:space="0"/>
              <w:bottom w:val="single" w:color="000000" w:sz="4" w:space="0"/>
            </w:tcBorders>
          </w:tcPr>
          <w:p>
            <w:pPr>
              <w:pStyle w:val="9"/>
              <w:spacing w:before="55"/>
              <w:ind w:left="340"/>
              <w:rPr>
                <w:sz w:val="18"/>
              </w:rPr>
            </w:pPr>
            <w:r>
              <w:rPr>
                <w:rFonts w:ascii="Times New Roman" w:eastAsia="Times New Roman"/>
                <w:sz w:val="18"/>
              </w:rPr>
              <w:t xml:space="preserve">3-4 </w:t>
            </w:r>
            <w:r>
              <w:rPr>
                <w:sz w:val="18"/>
              </w:rPr>
              <w:t>学期开设，</w:t>
            </w:r>
            <w:r>
              <w:rPr>
                <w:rFonts w:ascii="Times New Roman" w:eastAsia="Times New Roman"/>
                <w:sz w:val="18"/>
              </w:rPr>
              <w:t xml:space="preserve">5-6 </w:t>
            </w:r>
            <w:r>
              <w:rPr>
                <w:sz w:val="18"/>
              </w:rPr>
              <w:t>学期自学，</w:t>
            </w:r>
            <w:r>
              <w:rPr>
                <w:rFonts w:ascii="Times New Roman" w:eastAsia="Times New Roman"/>
                <w:sz w:val="18"/>
              </w:rPr>
              <w:t xml:space="preserve">16 </w:t>
            </w:r>
            <w:r>
              <w:rPr>
                <w:sz w:val="18"/>
              </w:rPr>
              <w:t>学时</w:t>
            </w:r>
            <w:r>
              <w:rPr>
                <w:rFonts w:ascii="Times New Roman" w:eastAsia="Times New Roman"/>
                <w:sz w:val="18"/>
              </w:rPr>
              <w:t>/</w:t>
            </w:r>
            <w:r>
              <w:rPr>
                <w:sz w:val="18"/>
              </w:rPr>
              <w:t>学期</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7" w:hRule="atLeast"/>
        </w:trPr>
        <w:tc>
          <w:tcPr>
            <w:tcW w:w="371" w:type="dxa"/>
            <w:vMerge w:val="continue"/>
            <w:tcBorders>
              <w:top w:val="nil"/>
              <w:bottom w:val="single" w:color="000000" w:sz="4" w:space="0"/>
              <w:right w:val="single" w:color="000000" w:sz="4" w:space="0"/>
            </w:tcBorders>
          </w:tcPr>
          <w:p>
            <w:pPr>
              <w:rPr>
                <w:sz w:val="2"/>
                <w:szCs w:val="2"/>
              </w:rPr>
            </w:pPr>
          </w:p>
        </w:tc>
        <w:tc>
          <w:tcPr>
            <w:tcW w:w="368" w:type="dxa"/>
            <w:vMerge w:val="continue"/>
            <w:tcBorders>
              <w:top w:val="nil"/>
              <w:left w:val="single" w:color="000000" w:sz="4" w:space="0"/>
              <w:bottom w:val="single" w:color="000000" w:sz="4" w:space="0"/>
              <w:right w:val="single" w:color="000000" w:sz="4" w:space="0"/>
            </w:tcBorders>
          </w:tcPr>
          <w:p>
            <w:pPr>
              <w:rPr>
                <w:sz w:val="2"/>
                <w:szCs w:val="2"/>
              </w:rPr>
            </w:pPr>
          </w:p>
        </w:tc>
        <w:tc>
          <w:tcPr>
            <w:tcW w:w="868" w:type="dxa"/>
            <w:tcBorders>
              <w:top w:val="single" w:color="000000" w:sz="4" w:space="0"/>
              <w:left w:val="single" w:color="000000" w:sz="4" w:space="0"/>
              <w:bottom w:val="single" w:color="000000" w:sz="4" w:space="0"/>
              <w:right w:val="single" w:color="000000" w:sz="4" w:space="0"/>
            </w:tcBorders>
          </w:tcPr>
          <w:p>
            <w:pPr>
              <w:pStyle w:val="9"/>
              <w:spacing w:before="130"/>
              <w:ind w:left="59" w:right="38"/>
              <w:jc w:val="center"/>
              <w:rPr>
                <w:rFonts w:ascii="Times New Roman"/>
                <w:sz w:val="18"/>
              </w:rPr>
            </w:pPr>
            <w:r>
              <w:rPr>
                <w:rFonts w:ascii="Times New Roman"/>
                <w:sz w:val="18"/>
              </w:rPr>
              <w:t>06010029</w:t>
            </w:r>
          </w:p>
        </w:tc>
        <w:tc>
          <w:tcPr>
            <w:tcW w:w="1331" w:type="dxa"/>
            <w:tcBorders>
              <w:top w:val="single" w:color="000000" w:sz="4" w:space="0"/>
              <w:left w:val="single" w:color="000000" w:sz="4" w:space="0"/>
              <w:bottom w:val="single" w:color="000000" w:sz="4" w:space="0"/>
              <w:right w:val="single" w:color="000000" w:sz="4" w:space="0"/>
            </w:tcBorders>
          </w:tcPr>
          <w:p>
            <w:pPr>
              <w:pStyle w:val="9"/>
              <w:spacing w:before="2"/>
              <w:ind w:left="20"/>
              <w:jc w:val="center"/>
              <w:rPr>
                <w:sz w:val="18"/>
              </w:rPr>
            </w:pPr>
            <w:r>
              <w:rPr>
                <w:sz w:val="18"/>
              </w:rPr>
              <w:t>思想政治理论课</w:t>
            </w:r>
          </w:p>
          <w:p>
            <w:pPr>
              <w:pStyle w:val="9"/>
              <w:spacing w:before="3" w:line="211" w:lineRule="exact"/>
              <w:ind w:left="20"/>
              <w:jc w:val="center"/>
              <w:rPr>
                <w:sz w:val="18"/>
              </w:rPr>
            </w:pPr>
            <w:r>
              <w:rPr>
                <w:sz w:val="18"/>
              </w:rPr>
              <w:t>实践教学</w:t>
            </w:r>
          </w:p>
        </w:tc>
        <w:tc>
          <w:tcPr>
            <w:tcW w:w="370"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95" w:type="dxa"/>
            <w:tcBorders>
              <w:top w:val="single" w:color="000000" w:sz="4" w:space="0"/>
              <w:left w:val="single" w:color="000000" w:sz="4" w:space="0"/>
              <w:bottom w:val="single" w:color="000000" w:sz="4" w:space="0"/>
              <w:right w:val="single" w:color="000000" w:sz="4" w:space="0"/>
            </w:tcBorders>
          </w:tcPr>
          <w:p>
            <w:pPr>
              <w:pStyle w:val="9"/>
              <w:spacing w:before="130"/>
              <w:ind w:left="27"/>
              <w:jc w:val="center"/>
              <w:rPr>
                <w:rFonts w:ascii="Times New Roman"/>
                <w:sz w:val="18"/>
              </w:rPr>
            </w:pPr>
            <w:r>
              <w:rPr>
                <w:rFonts w:ascii="Times New Roman"/>
                <w:sz w:val="18"/>
              </w:rPr>
              <w:t>2</w:t>
            </w:r>
          </w:p>
        </w:tc>
        <w:tc>
          <w:tcPr>
            <w:tcW w:w="537"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6"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53"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006" w:type="dxa"/>
            <w:gridSpan w:val="12"/>
            <w:tcBorders>
              <w:top w:val="single" w:color="000000" w:sz="4" w:space="0"/>
              <w:left w:val="single" w:color="000000" w:sz="4" w:space="0"/>
              <w:bottom w:val="single" w:color="000000" w:sz="4" w:space="0"/>
            </w:tcBorders>
          </w:tcPr>
          <w:p>
            <w:pPr>
              <w:pStyle w:val="9"/>
              <w:spacing w:before="120"/>
              <w:ind w:left="932"/>
              <w:rPr>
                <w:sz w:val="18"/>
              </w:rPr>
            </w:pPr>
            <w:r>
              <w:rPr>
                <w:rFonts w:ascii="Times New Roman" w:eastAsia="Times New Roman"/>
                <w:sz w:val="18"/>
              </w:rPr>
              <w:t xml:space="preserve">1-2 </w:t>
            </w:r>
            <w:r>
              <w:rPr>
                <w:sz w:val="18"/>
              </w:rPr>
              <w:t>学期开设，</w:t>
            </w:r>
            <w:r>
              <w:rPr>
                <w:rFonts w:ascii="Times New Roman" w:eastAsia="Times New Roman"/>
                <w:sz w:val="18"/>
              </w:rPr>
              <w:t xml:space="preserve">18 </w:t>
            </w:r>
            <w:r>
              <w:rPr>
                <w:sz w:val="18"/>
              </w:rPr>
              <w:t>学时</w:t>
            </w:r>
            <w:r>
              <w:rPr>
                <w:rFonts w:ascii="Times New Roman" w:eastAsia="Times New Roman"/>
                <w:sz w:val="18"/>
              </w:rPr>
              <w:t>/</w:t>
            </w:r>
            <w:r>
              <w:rPr>
                <w:sz w:val="18"/>
              </w:rPr>
              <w:t>学期</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9" w:hRule="atLeast"/>
        </w:trPr>
        <w:tc>
          <w:tcPr>
            <w:tcW w:w="371" w:type="dxa"/>
            <w:vMerge w:val="continue"/>
            <w:tcBorders>
              <w:top w:val="nil"/>
              <w:bottom w:val="single" w:color="000000" w:sz="4" w:space="0"/>
              <w:right w:val="single" w:color="000000" w:sz="4" w:space="0"/>
            </w:tcBorders>
          </w:tcPr>
          <w:p>
            <w:pPr>
              <w:rPr>
                <w:sz w:val="2"/>
                <w:szCs w:val="2"/>
              </w:rPr>
            </w:pPr>
          </w:p>
        </w:tc>
        <w:tc>
          <w:tcPr>
            <w:tcW w:w="368" w:type="dxa"/>
            <w:vMerge w:val="continue"/>
            <w:tcBorders>
              <w:top w:val="nil"/>
              <w:left w:val="single" w:color="000000" w:sz="4" w:space="0"/>
              <w:bottom w:val="single" w:color="000000" w:sz="4" w:space="0"/>
              <w:right w:val="single" w:color="000000" w:sz="4" w:space="0"/>
            </w:tcBorders>
          </w:tcPr>
          <w:p>
            <w:pPr>
              <w:rPr>
                <w:sz w:val="2"/>
                <w:szCs w:val="2"/>
              </w:rPr>
            </w:pPr>
          </w:p>
        </w:tc>
        <w:tc>
          <w:tcPr>
            <w:tcW w:w="868" w:type="dxa"/>
            <w:tcBorders>
              <w:top w:val="single" w:color="000000" w:sz="4" w:space="0"/>
              <w:left w:val="single" w:color="000000" w:sz="4" w:space="0"/>
              <w:bottom w:val="single" w:color="000000" w:sz="4" w:space="0"/>
              <w:right w:val="single" w:color="000000" w:sz="4" w:space="0"/>
            </w:tcBorders>
          </w:tcPr>
          <w:p>
            <w:pPr>
              <w:pStyle w:val="9"/>
              <w:spacing w:before="67"/>
              <w:ind w:left="59" w:right="38"/>
              <w:jc w:val="center"/>
              <w:rPr>
                <w:rFonts w:ascii="Times New Roman"/>
                <w:sz w:val="18"/>
              </w:rPr>
            </w:pPr>
            <w:r>
              <w:rPr>
                <w:rFonts w:ascii="Times New Roman"/>
                <w:sz w:val="18"/>
              </w:rPr>
              <w:t>08010001</w:t>
            </w:r>
          </w:p>
        </w:tc>
        <w:tc>
          <w:tcPr>
            <w:tcW w:w="1331" w:type="dxa"/>
            <w:tcBorders>
              <w:top w:val="single" w:color="000000" w:sz="4" w:space="0"/>
              <w:left w:val="single" w:color="000000" w:sz="4" w:space="0"/>
              <w:bottom w:val="single" w:color="000000" w:sz="4" w:space="0"/>
              <w:right w:val="single" w:color="000000" w:sz="4" w:space="0"/>
            </w:tcBorders>
          </w:tcPr>
          <w:p>
            <w:pPr>
              <w:pStyle w:val="9"/>
              <w:spacing w:before="55"/>
              <w:ind w:left="20"/>
              <w:jc w:val="center"/>
              <w:rPr>
                <w:sz w:val="18"/>
              </w:rPr>
            </w:pPr>
            <w:r>
              <w:rPr>
                <w:sz w:val="18"/>
              </w:rPr>
              <w:t>军事理论</w:t>
            </w:r>
          </w:p>
        </w:tc>
        <w:tc>
          <w:tcPr>
            <w:tcW w:w="370" w:type="dxa"/>
            <w:tcBorders>
              <w:top w:val="single" w:color="000000" w:sz="4" w:space="0"/>
              <w:left w:val="single" w:color="000000" w:sz="4" w:space="0"/>
              <w:bottom w:val="single" w:color="000000" w:sz="4" w:space="0"/>
              <w:right w:val="single" w:color="000000" w:sz="4" w:space="0"/>
            </w:tcBorders>
          </w:tcPr>
          <w:p>
            <w:pPr>
              <w:pStyle w:val="9"/>
              <w:spacing w:before="67"/>
              <w:ind w:left="23"/>
              <w:jc w:val="center"/>
              <w:rPr>
                <w:rFonts w:ascii="Times New Roman" w:hAnsi="Times New Roman"/>
                <w:sz w:val="18"/>
              </w:rPr>
            </w:pPr>
            <w:r>
              <w:rPr>
                <w:rFonts w:ascii="Times New Roman" w:hAnsi="Times New Roman"/>
                <w:sz w:val="18"/>
              </w:rPr>
              <w:t>√</w:t>
            </w:r>
          </w:p>
        </w:tc>
        <w:tc>
          <w:tcPr>
            <w:tcW w:w="495" w:type="dxa"/>
            <w:tcBorders>
              <w:top w:val="single" w:color="000000" w:sz="4" w:space="0"/>
              <w:left w:val="single" w:color="000000" w:sz="4" w:space="0"/>
              <w:bottom w:val="single" w:color="000000" w:sz="4" w:space="0"/>
              <w:right w:val="single" w:color="000000" w:sz="4" w:space="0"/>
            </w:tcBorders>
          </w:tcPr>
          <w:p>
            <w:pPr>
              <w:pStyle w:val="9"/>
              <w:spacing w:before="67"/>
              <w:ind w:left="27"/>
              <w:jc w:val="center"/>
              <w:rPr>
                <w:rFonts w:ascii="Times New Roman"/>
                <w:sz w:val="18"/>
              </w:rPr>
            </w:pPr>
            <w:r>
              <w:rPr>
                <w:rFonts w:ascii="Times New Roman"/>
                <w:sz w:val="18"/>
              </w:rPr>
              <w:t>1</w:t>
            </w:r>
          </w:p>
        </w:tc>
        <w:tc>
          <w:tcPr>
            <w:tcW w:w="537"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6"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53"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006" w:type="dxa"/>
            <w:gridSpan w:val="12"/>
            <w:tcBorders>
              <w:top w:val="single" w:color="000000" w:sz="4" w:space="0"/>
              <w:left w:val="single" w:color="000000" w:sz="4" w:space="0"/>
              <w:bottom w:val="single" w:color="000000" w:sz="4" w:space="0"/>
            </w:tcBorders>
          </w:tcPr>
          <w:p>
            <w:pPr>
              <w:pStyle w:val="9"/>
              <w:spacing w:before="55"/>
              <w:ind w:left="1100"/>
              <w:rPr>
                <w:sz w:val="18"/>
              </w:rPr>
            </w:pPr>
            <w:r>
              <w:rPr>
                <w:sz w:val="18"/>
              </w:rPr>
              <w:t xml:space="preserve">第 </w:t>
            </w:r>
            <w:r>
              <w:rPr>
                <w:rFonts w:ascii="Times New Roman" w:eastAsia="Times New Roman"/>
                <w:sz w:val="18"/>
              </w:rPr>
              <w:t xml:space="preserve">1 </w:t>
            </w:r>
            <w:r>
              <w:rPr>
                <w:sz w:val="18"/>
              </w:rPr>
              <w:t>学期开设，</w:t>
            </w:r>
            <w:r>
              <w:rPr>
                <w:rFonts w:ascii="Times New Roman" w:eastAsia="Times New Roman"/>
                <w:sz w:val="18"/>
              </w:rPr>
              <w:t xml:space="preserve">18 </w:t>
            </w:r>
            <w:r>
              <w:rPr>
                <w:sz w:val="18"/>
              </w:rPr>
              <w:t>学时</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0" w:hRule="atLeast"/>
        </w:trPr>
        <w:tc>
          <w:tcPr>
            <w:tcW w:w="371" w:type="dxa"/>
            <w:vMerge w:val="continue"/>
            <w:tcBorders>
              <w:top w:val="nil"/>
              <w:bottom w:val="single" w:color="000000" w:sz="4" w:space="0"/>
              <w:right w:val="single" w:color="000000" w:sz="4" w:space="0"/>
            </w:tcBorders>
          </w:tcPr>
          <w:p>
            <w:pPr>
              <w:rPr>
                <w:sz w:val="2"/>
                <w:szCs w:val="2"/>
              </w:rPr>
            </w:pPr>
          </w:p>
        </w:tc>
        <w:tc>
          <w:tcPr>
            <w:tcW w:w="1236" w:type="dxa"/>
            <w:gridSpan w:val="2"/>
            <w:tcBorders>
              <w:top w:val="single" w:color="000000" w:sz="4" w:space="0"/>
              <w:left w:val="single" w:color="000000" w:sz="4" w:space="0"/>
              <w:bottom w:val="single" w:color="000000" w:sz="4" w:space="0"/>
              <w:right w:val="single" w:color="000000" w:sz="4" w:space="0"/>
            </w:tcBorders>
          </w:tcPr>
          <w:p>
            <w:pPr>
              <w:pStyle w:val="9"/>
              <w:spacing w:before="56"/>
              <w:ind w:left="422" w:right="403"/>
              <w:jc w:val="center"/>
              <w:rPr>
                <w:sz w:val="18"/>
              </w:rPr>
            </w:pPr>
            <w:r>
              <w:rPr>
                <w:sz w:val="18"/>
              </w:rPr>
              <w:t>小计</w:t>
            </w:r>
          </w:p>
        </w:tc>
        <w:tc>
          <w:tcPr>
            <w:tcW w:w="1331"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0"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95" w:type="dxa"/>
            <w:tcBorders>
              <w:top w:val="single" w:color="000000" w:sz="4" w:space="0"/>
              <w:left w:val="single" w:color="000000" w:sz="4" w:space="0"/>
              <w:bottom w:val="single" w:color="000000" w:sz="4" w:space="0"/>
              <w:right w:val="single" w:color="000000" w:sz="4" w:space="0"/>
            </w:tcBorders>
          </w:tcPr>
          <w:p>
            <w:pPr>
              <w:pStyle w:val="9"/>
              <w:spacing w:before="67"/>
              <w:ind w:right="139"/>
              <w:jc w:val="right"/>
              <w:rPr>
                <w:rFonts w:ascii="Times New Roman"/>
                <w:sz w:val="18"/>
              </w:rPr>
            </w:pPr>
            <w:r>
              <w:rPr>
                <w:rFonts w:ascii="Times New Roman"/>
                <w:sz w:val="18"/>
              </w:rPr>
              <w:t>11</w:t>
            </w:r>
          </w:p>
        </w:tc>
        <w:tc>
          <w:tcPr>
            <w:tcW w:w="537" w:type="dxa"/>
            <w:tcBorders>
              <w:top w:val="single" w:color="000000" w:sz="4" w:space="0"/>
              <w:left w:val="single" w:color="000000" w:sz="4" w:space="0"/>
              <w:bottom w:val="single" w:color="000000" w:sz="4" w:space="0"/>
              <w:right w:val="single" w:color="000000" w:sz="4" w:space="0"/>
            </w:tcBorders>
          </w:tcPr>
          <w:p>
            <w:pPr>
              <w:pStyle w:val="9"/>
              <w:spacing w:before="67"/>
              <w:ind w:left="76" w:right="49"/>
              <w:jc w:val="center"/>
              <w:rPr>
                <w:rFonts w:ascii="Times New Roman"/>
                <w:sz w:val="18"/>
              </w:rPr>
            </w:pPr>
            <w:r>
              <w:rPr>
                <w:rFonts w:ascii="Times New Roman"/>
                <w:sz w:val="18"/>
              </w:rPr>
              <w:t>128</w:t>
            </w:r>
          </w:p>
        </w:tc>
        <w:tc>
          <w:tcPr>
            <w:tcW w:w="536" w:type="dxa"/>
            <w:tcBorders>
              <w:top w:val="single" w:color="000000" w:sz="4" w:space="0"/>
              <w:left w:val="single" w:color="000000" w:sz="4" w:space="0"/>
              <w:bottom w:val="single" w:color="000000" w:sz="4" w:space="0"/>
              <w:right w:val="single" w:color="000000" w:sz="4" w:space="0"/>
            </w:tcBorders>
          </w:tcPr>
          <w:p>
            <w:pPr>
              <w:pStyle w:val="9"/>
              <w:spacing w:before="67"/>
              <w:ind w:left="122" w:right="93"/>
              <w:jc w:val="center"/>
              <w:rPr>
                <w:rFonts w:ascii="Times New Roman"/>
                <w:sz w:val="18"/>
              </w:rPr>
            </w:pPr>
            <w:r>
              <w:rPr>
                <w:rFonts w:ascii="Times New Roman"/>
                <w:sz w:val="18"/>
              </w:rPr>
              <w:t>128</w:t>
            </w:r>
          </w:p>
        </w:tc>
        <w:tc>
          <w:tcPr>
            <w:tcW w:w="453"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54" w:type="dxa"/>
            <w:tcBorders>
              <w:top w:val="single" w:color="000000" w:sz="4" w:space="0"/>
              <w:left w:val="single" w:color="000000" w:sz="4" w:space="0"/>
              <w:bottom w:val="single" w:color="000000" w:sz="4" w:space="0"/>
              <w:right w:val="single" w:color="000000" w:sz="4" w:space="0"/>
            </w:tcBorders>
          </w:tcPr>
          <w:p>
            <w:pPr>
              <w:pStyle w:val="9"/>
              <w:spacing w:before="67"/>
              <w:ind w:left="31"/>
              <w:jc w:val="center"/>
              <w:rPr>
                <w:rFonts w:ascii="Times New Roman"/>
                <w:sz w:val="18"/>
              </w:rPr>
            </w:pPr>
            <w:r>
              <w:rPr>
                <w:rFonts w:ascii="Times New Roman"/>
                <w:sz w:val="18"/>
              </w:rPr>
              <w:t>4</w:t>
            </w:r>
          </w:p>
        </w:tc>
        <w:tc>
          <w:tcPr>
            <w:tcW w:w="564" w:type="dxa"/>
            <w:tcBorders>
              <w:top w:val="single" w:color="000000" w:sz="4" w:space="0"/>
              <w:left w:val="single" w:color="000000" w:sz="4" w:space="0"/>
              <w:bottom w:val="single" w:color="000000" w:sz="4" w:space="0"/>
              <w:right w:val="single" w:color="000000" w:sz="4" w:space="0"/>
            </w:tcBorders>
          </w:tcPr>
          <w:p>
            <w:pPr>
              <w:pStyle w:val="9"/>
              <w:spacing w:before="67"/>
              <w:ind w:left="33"/>
              <w:jc w:val="center"/>
              <w:rPr>
                <w:rFonts w:ascii="Times New Roman"/>
                <w:sz w:val="18"/>
              </w:rPr>
            </w:pPr>
            <w:r>
              <w:rPr>
                <w:rFonts w:ascii="Times New Roman"/>
                <w:sz w:val="18"/>
              </w:rPr>
              <w:t>4</w:t>
            </w:r>
          </w:p>
        </w:tc>
        <w:tc>
          <w:tcPr>
            <w:tcW w:w="34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0"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54"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69"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8"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6"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2" w:type="dxa"/>
            <w:tcBorders>
              <w:top w:val="single" w:color="000000" w:sz="4" w:space="0"/>
              <w:left w:val="single" w:color="000000" w:sz="4" w:space="0"/>
              <w:bottom w:val="single" w:color="000000" w:sz="4" w:space="0"/>
            </w:tcBorders>
          </w:tcPr>
          <w:p>
            <w:pPr>
              <w:pStyle w:val="9"/>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7" w:hRule="atLeast"/>
        </w:trPr>
        <w:tc>
          <w:tcPr>
            <w:tcW w:w="371" w:type="dxa"/>
            <w:vMerge w:val="continue"/>
            <w:tcBorders>
              <w:top w:val="nil"/>
              <w:bottom w:val="single" w:color="000000" w:sz="4" w:space="0"/>
              <w:right w:val="single" w:color="000000" w:sz="4" w:space="0"/>
            </w:tcBorders>
          </w:tcPr>
          <w:p>
            <w:pPr>
              <w:rPr>
                <w:sz w:val="2"/>
                <w:szCs w:val="2"/>
              </w:rPr>
            </w:pPr>
          </w:p>
        </w:tc>
        <w:tc>
          <w:tcPr>
            <w:tcW w:w="368" w:type="dxa"/>
            <w:vMerge w:val="restart"/>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868" w:type="dxa"/>
            <w:tcBorders>
              <w:top w:val="single" w:color="000000" w:sz="4" w:space="0"/>
              <w:left w:val="single" w:color="000000" w:sz="4" w:space="0"/>
              <w:bottom w:val="single" w:color="000000" w:sz="4" w:space="0"/>
              <w:right w:val="single" w:color="000000" w:sz="4" w:space="0"/>
            </w:tcBorders>
          </w:tcPr>
          <w:p>
            <w:pPr>
              <w:pStyle w:val="9"/>
              <w:spacing w:before="130"/>
              <w:ind w:left="59" w:right="38"/>
              <w:jc w:val="center"/>
              <w:rPr>
                <w:rFonts w:ascii="Times New Roman"/>
                <w:sz w:val="18"/>
              </w:rPr>
            </w:pPr>
            <w:r>
              <w:rPr>
                <w:rFonts w:ascii="Times New Roman"/>
                <w:sz w:val="18"/>
              </w:rPr>
              <w:t>06080001</w:t>
            </w:r>
          </w:p>
        </w:tc>
        <w:tc>
          <w:tcPr>
            <w:tcW w:w="1331" w:type="dxa"/>
            <w:tcBorders>
              <w:top w:val="single" w:color="000000" w:sz="4" w:space="0"/>
              <w:left w:val="single" w:color="000000" w:sz="4" w:space="0"/>
              <w:bottom w:val="single" w:color="000000" w:sz="4" w:space="0"/>
              <w:right w:val="single" w:color="000000" w:sz="4" w:space="0"/>
            </w:tcBorders>
          </w:tcPr>
          <w:p>
            <w:pPr>
              <w:pStyle w:val="9"/>
              <w:spacing w:before="2"/>
              <w:ind w:left="20"/>
              <w:jc w:val="center"/>
              <w:rPr>
                <w:sz w:val="18"/>
              </w:rPr>
            </w:pPr>
            <w:r>
              <w:rPr>
                <w:sz w:val="18"/>
              </w:rPr>
              <w:t>大学生心理健康</w:t>
            </w:r>
          </w:p>
          <w:p>
            <w:pPr>
              <w:pStyle w:val="9"/>
              <w:spacing w:before="3" w:line="211" w:lineRule="exact"/>
              <w:ind w:left="20"/>
              <w:jc w:val="center"/>
              <w:rPr>
                <w:sz w:val="18"/>
              </w:rPr>
            </w:pPr>
            <w:r>
              <w:rPr>
                <w:sz w:val="18"/>
              </w:rPr>
              <w:t>教育</w:t>
            </w:r>
          </w:p>
        </w:tc>
        <w:tc>
          <w:tcPr>
            <w:tcW w:w="370"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95" w:type="dxa"/>
            <w:tcBorders>
              <w:top w:val="single" w:color="000000" w:sz="4" w:space="0"/>
              <w:left w:val="single" w:color="000000" w:sz="4" w:space="0"/>
              <w:bottom w:val="single" w:color="000000" w:sz="4" w:space="0"/>
              <w:right w:val="single" w:color="000000" w:sz="4" w:space="0"/>
            </w:tcBorders>
          </w:tcPr>
          <w:p>
            <w:pPr>
              <w:pStyle w:val="9"/>
              <w:spacing w:before="130"/>
              <w:ind w:left="27"/>
              <w:jc w:val="center"/>
              <w:rPr>
                <w:rFonts w:ascii="Times New Roman"/>
                <w:sz w:val="18"/>
              </w:rPr>
            </w:pPr>
            <w:r>
              <w:rPr>
                <w:rFonts w:ascii="Times New Roman"/>
                <w:sz w:val="18"/>
              </w:rPr>
              <w:t>2</w:t>
            </w:r>
          </w:p>
        </w:tc>
        <w:tc>
          <w:tcPr>
            <w:tcW w:w="537" w:type="dxa"/>
            <w:tcBorders>
              <w:top w:val="single" w:color="000000" w:sz="4" w:space="0"/>
              <w:left w:val="single" w:color="000000" w:sz="4" w:space="0"/>
              <w:bottom w:val="single" w:color="000000" w:sz="4" w:space="0"/>
              <w:right w:val="single" w:color="000000" w:sz="4" w:space="0"/>
            </w:tcBorders>
          </w:tcPr>
          <w:p>
            <w:pPr>
              <w:pStyle w:val="9"/>
              <w:spacing w:before="130"/>
              <w:ind w:left="76" w:right="51"/>
              <w:jc w:val="center"/>
              <w:rPr>
                <w:rFonts w:ascii="Times New Roman"/>
                <w:sz w:val="18"/>
              </w:rPr>
            </w:pPr>
            <w:r>
              <w:rPr>
                <w:rFonts w:ascii="Times New Roman"/>
                <w:sz w:val="18"/>
              </w:rPr>
              <w:t>32</w:t>
            </w:r>
          </w:p>
        </w:tc>
        <w:tc>
          <w:tcPr>
            <w:tcW w:w="536" w:type="dxa"/>
            <w:tcBorders>
              <w:top w:val="single" w:color="000000" w:sz="4" w:space="0"/>
              <w:left w:val="single" w:color="000000" w:sz="4" w:space="0"/>
              <w:bottom w:val="single" w:color="000000" w:sz="4" w:space="0"/>
              <w:right w:val="single" w:color="000000" w:sz="4" w:space="0"/>
            </w:tcBorders>
          </w:tcPr>
          <w:p>
            <w:pPr>
              <w:pStyle w:val="9"/>
              <w:spacing w:before="130"/>
              <w:ind w:left="121" w:right="93"/>
              <w:jc w:val="center"/>
              <w:rPr>
                <w:rFonts w:ascii="Times New Roman"/>
                <w:sz w:val="18"/>
              </w:rPr>
            </w:pPr>
            <w:r>
              <w:rPr>
                <w:rFonts w:ascii="Times New Roman"/>
                <w:sz w:val="18"/>
              </w:rPr>
              <w:t>16</w:t>
            </w:r>
          </w:p>
        </w:tc>
        <w:tc>
          <w:tcPr>
            <w:tcW w:w="453" w:type="dxa"/>
            <w:tcBorders>
              <w:top w:val="single" w:color="000000" w:sz="4" w:space="0"/>
              <w:left w:val="single" w:color="000000" w:sz="4" w:space="0"/>
              <w:bottom w:val="single" w:color="000000" w:sz="4" w:space="0"/>
              <w:right w:val="single" w:color="000000" w:sz="4" w:space="0"/>
            </w:tcBorders>
          </w:tcPr>
          <w:p>
            <w:pPr>
              <w:pStyle w:val="9"/>
              <w:spacing w:before="130"/>
              <w:ind w:left="81" w:right="51"/>
              <w:jc w:val="center"/>
              <w:rPr>
                <w:rFonts w:ascii="Times New Roman"/>
                <w:sz w:val="18"/>
              </w:rPr>
            </w:pPr>
            <w:r>
              <w:rPr>
                <w:rFonts w:ascii="Times New Roman"/>
                <w:sz w:val="18"/>
              </w:rPr>
              <w:t>16</w:t>
            </w:r>
          </w:p>
        </w:tc>
        <w:tc>
          <w:tcPr>
            <w:tcW w:w="45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64" w:type="dxa"/>
            <w:tcBorders>
              <w:top w:val="single" w:color="000000" w:sz="4" w:space="0"/>
              <w:left w:val="single" w:color="000000" w:sz="4" w:space="0"/>
              <w:bottom w:val="single" w:color="000000" w:sz="4" w:space="0"/>
              <w:right w:val="single" w:color="000000" w:sz="4" w:space="0"/>
            </w:tcBorders>
          </w:tcPr>
          <w:p>
            <w:pPr>
              <w:pStyle w:val="9"/>
              <w:spacing w:before="130"/>
              <w:ind w:left="33"/>
              <w:jc w:val="center"/>
              <w:rPr>
                <w:rFonts w:ascii="Times New Roman"/>
                <w:sz w:val="18"/>
              </w:rPr>
            </w:pPr>
            <w:r>
              <w:rPr>
                <w:rFonts w:ascii="Times New Roman"/>
                <w:sz w:val="18"/>
              </w:rPr>
              <w:t>1</w:t>
            </w:r>
          </w:p>
        </w:tc>
        <w:tc>
          <w:tcPr>
            <w:tcW w:w="34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0"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54" w:type="dxa"/>
            <w:gridSpan w:val="2"/>
            <w:tcBorders>
              <w:top w:val="single" w:color="000000" w:sz="4" w:space="0"/>
              <w:left w:val="single" w:color="000000" w:sz="4" w:space="0"/>
              <w:bottom w:val="single" w:color="000000" w:sz="4" w:space="0"/>
              <w:right w:val="single" w:color="000000" w:sz="4" w:space="0"/>
            </w:tcBorders>
          </w:tcPr>
          <w:p>
            <w:pPr>
              <w:pStyle w:val="9"/>
              <w:spacing w:before="130"/>
              <w:ind w:left="42"/>
              <w:jc w:val="center"/>
              <w:rPr>
                <w:rFonts w:ascii="Times New Roman"/>
                <w:sz w:val="18"/>
              </w:rPr>
            </w:pPr>
            <w:r>
              <w:rPr>
                <w:rFonts w:ascii="Times New Roman"/>
                <w:sz w:val="18"/>
              </w:rPr>
              <w:t>1</w:t>
            </w:r>
          </w:p>
        </w:tc>
        <w:tc>
          <w:tcPr>
            <w:tcW w:w="369"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8"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6"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2" w:type="dxa"/>
            <w:tcBorders>
              <w:top w:val="single" w:color="000000" w:sz="4" w:space="0"/>
              <w:left w:val="single" w:color="000000" w:sz="4" w:space="0"/>
              <w:bottom w:val="single" w:color="000000" w:sz="4" w:space="0"/>
            </w:tcBorders>
          </w:tcPr>
          <w:p>
            <w:pPr>
              <w:pStyle w:val="9"/>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9" w:hRule="atLeast"/>
        </w:trPr>
        <w:tc>
          <w:tcPr>
            <w:tcW w:w="371" w:type="dxa"/>
            <w:vMerge w:val="continue"/>
            <w:tcBorders>
              <w:top w:val="nil"/>
              <w:bottom w:val="single" w:color="000000" w:sz="4" w:space="0"/>
              <w:right w:val="single" w:color="000000" w:sz="4" w:space="0"/>
            </w:tcBorders>
          </w:tcPr>
          <w:p>
            <w:pPr>
              <w:rPr>
                <w:sz w:val="2"/>
                <w:szCs w:val="2"/>
              </w:rPr>
            </w:pPr>
          </w:p>
        </w:tc>
        <w:tc>
          <w:tcPr>
            <w:tcW w:w="368" w:type="dxa"/>
            <w:vMerge w:val="continue"/>
            <w:tcBorders>
              <w:top w:val="nil"/>
              <w:left w:val="single" w:color="000000" w:sz="4" w:space="0"/>
              <w:bottom w:val="single" w:color="000000" w:sz="4" w:space="0"/>
              <w:right w:val="single" w:color="000000" w:sz="4" w:space="0"/>
            </w:tcBorders>
          </w:tcPr>
          <w:p>
            <w:pPr>
              <w:rPr>
                <w:sz w:val="2"/>
                <w:szCs w:val="2"/>
              </w:rPr>
            </w:pPr>
          </w:p>
        </w:tc>
        <w:tc>
          <w:tcPr>
            <w:tcW w:w="868" w:type="dxa"/>
            <w:tcBorders>
              <w:top w:val="single" w:color="000000" w:sz="4" w:space="0"/>
              <w:left w:val="single" w:color="000000" w:sz="4" w:space="0"/>
              <w:bottom w:val="single" w:color="000000" w:sz="4" w:space="0"/>
              <w:right w:val="single" w:color="000000" w:sz="4" w:space="0"/>
            </w:tcBorders>
          </w:tcPr>
          <w:p>
            <w:pPr>
              <w:pStyle w:val="9"/>
              <w:spacing w:before="65"/>
              <w:ind w:left="58" w:right="38"/>
              <w:jc w:val="center"/>
              <w:rPr>
                <w:rFonts w:ascii="Times New Roman"/>
                <w:sz w:val="18"/>
              </w:rPr>
            </w:pPr>
            <w:r>
              <w:rPr>
                <w:rFonts w:ascii="Times New Roman"/>
                <w:sz w:val="18"/>
              </w:rPr>
              <w:t>W0001</w:t>
            </w:r>
          </w:p>
        </w:tc>
        <w:tc>
          <w:tcPr>
            <w:tcW w:w="1331" w:type="dxa"/>
            <w:tcBorders>
              <w:top w:val="single" w:color="000000" w:sz="4" w:space="0"/>
              <w:left w:val="single" w:color="000000" w:sz="4" w:space="0"/>
              <w:bottom w:val="single" w:color="000000" w:sz="4" w:space="0"/>
              <w:right w:val="single" w:color="000000" w:sz="4" w:space="0"/>
            </w:tcBorders>
          </w:tcPr>
          <w:p>
            <w:pPr>
              <w:pStyle w:val="9"/>
              <w:spacing w:before="55"/>
              <w:ind w:left="20"/>
              <w:jc w:val="center"/>
              <w:rPr>
                <w:sz w:val="18"/>
              </w:rPr>
            </w:pPr>
            <w:r>
              <w:rPr>
                <w:sz w:val="18"/>
              </w:rPr>
              <w:t>大学生安全教育</w:t>
            </w:r>
          </w:p>
        </w:tc>
        <w:tc>
          <w:tcPr>
            <w:tcW w:w="370"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95" w:type="dxa"/>
            <w:tcBorders>
              <w:top w:val="single" w:color="000000" w:sz="4" w:space="0"/>
              <w:left w:val="single" w:color="000000" w:sz="4" w:space="0"/>
              <w:bottom w:val="single" w:color="000000" w:sz="4" w:space="0"/>
              <w:right w:val="single" w:color="000000" w:sz="4" w:space="0"/>
            </w:tcBorders>
          </w:tcPr>
          <w:p>
            <w:pPr>
              <w:pStyle w:val="9"/>
              <w:spacing w:before="65"/>
              <w:ind w:left="27"/>
              <w:jc w:val="center"/>
              <w:rPr>
                <w:rFonts w:ascii="Times New Roman"/>
                <w:sz w:val="18"/>
              </w:rPr>
            </w:pPr>
            <w:r>
              <w:rPr>
                <w:rFonts w:ascii="Times New Roman"/>
                <w:sz w:val="18"/>
              </w:rPr>
              <w:t>1</w:t>
            </w:r>
          </w:p>
        </w:tc>
        <w:tc>
          <w:tcPr>
            <w:tcW w:w="537" w:type="dxa"/>
            <w:tcBorders>
              <w:top w:val="single" w:color="000000" w:sz="4" w:space="0"/>
              <w:left w:val="single" w:color="000000" w:sz="4" w:space="0"/>
              <w:bottom w:val="single" w:color="000000" w:sz="4" w:space="0"/>
              <w:right w:val="single" w:color="000000" w:sz="4" w:space="0"/>
            </w:tcBorders>
          </w:tcPr>
          <w:p>
            <w:pPr>
              <w:pStyle w:val="9"/>
              <w:spacing w:before="65"/>
              <w:ind w:left="76" w:right="51"/>
              <w:jc w:val="center"/>
              <w:rPr>
                <w:rFonts w:ascii="Times New Roman"/>
                <w:sz w:val="18"/>
              </w:rPr>
            </w:pPr>
            <w:r>
              <w:rPr>
                <w:rFonts w:ascii="Times New Roman"/>
                <w:sz w:val="18"/>
              </w:rPr>
              <w:t>16</w:t>
            </w:r>
          </w:p>
        </w:tc>
        <w:tc>
          <w:tcPr>
            <w:tcW w:w="536" w:type="dxa"/>
            <w:tcBorders>
              <w:top w:val="single" w:color="000000" w:sz="4" w:space="0"/>
              <w:left w:val="single" w:color="000000" w:sz="4" w:space="0"/>
              <w:bottom w:val="single" w:color="000000" w:sz="4" w:space="0"/>
              <w:right w:val="single" w:color="000000" w:sz="4" w:space="0"/>
            </w:tcBorders>
          </w:tcPr>
          <w:p>
            <w:pPr>
              <w:pStyle w:val="9"/>
              <w:spacing w:before="65"/>
              <w:ind w:left="121" w:right="93"/>
              <w:jc w:val="center"/>
              <w:rPr>
                <w:rFonts w:ascii="Times New Roman"/>
                <w:sz w:val="18"/>
              </w:rPr>
            </w:pPr>
            <w:r>
              <w:rPr>
                <w:rFonts w:ascii="Times New Roman"/>
                <w:sz w:val="18"/>
              </w:rPr>
              <w:t>16</w:t>
            </w:r>
          </w:p>
        </w:tc>
        <w:tc>
          <w:tcPr>
            <w:tcW w:w="453"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54" w:type="dxa"/>
            <w:tcBorders>
              <w:top w:val="single" w:color="000000" w:sz="4" w:space="0"/>
              <w:left w:val="single" w:color="000000" w:sz="4" w:space="0"/>
              <w:bottom w:val="single" w:color="000000" w:sz="4" w:space="0"/>
              <w:right w:val="single" w:color="000000" w:sz="4" w:space="0"/>
            </w:tcBorders>
          </w:tcPr>
          <w:p>
            <w:pPr>
              <w:pStyle w:val="9"/>
              <w:spacing w:before="65"/>
              <w:ind w:left="31"/>
              <w:jc w:val="center"/>
              <w:rPr>
                <w:rFonts w:ascii="Times New Roman"/>
                <w:sz w:val="18"/>
              </w:rPr>
            </w:pPr>
            <w:r>
              <w:rPr>
                <w:rFonts w:ascii="Times New Roman"/>
                <w:sz w:val="18"/>
              </w:rPr>
              <w:t>1</w:t>
            </w:r>
          </w:p>
        </w:tc>
        <w:tc>
          <w:tcPr>
            <w:tcW w:w="56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4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0"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5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64" w:type="dxa"/>
            <w:gridSpan w:val="3"/>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8"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6"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2" w:type="dxa"/>
            <w:tcBorders>
              <w:top w:val="single" w:color="000000" w:sz="4" w:space="0"/>
              <w:left w:val="single" w:color="000000" w:sz="4" w:space="0"/>
              <w:bottom w:val="single" w:color="000000" w:sz="4" w:space="0"/>
            </w:tcBorders>
          </w:tcPr>
          <w:p>
            <w:pPr>
              <w:pStyle w:val="9"/>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0" w:hRule="atLeast"/>
        </w:trPr>
        <w:tc>
          <w:tcPr>
            <w:tcW w:w="371" w:type="dxa"/>
            <w:vMerge w:val="continue"/>
            <w:tcBorders>
              <w:top w:val="nil"/>
              <w:bottom w:val="single" w:color="000000" w:sz="4" w:space="0"/>
              <w:right w:val="single" w:color="000000" w:sz="4" w:space="0"/>
            </w:tcBorders>
          </w:tcPr>
          <w:p>
            <w:pPr>
              <w:rPr>
                <w:sz w:val="2"/>
                <w:szCs w:val="2"/>
              </w:rPr>
            </w:pPr>
          </w:p>
        </w:tc>
        <w:tc>
          <w:tcPr>
            <w:tcW w:w="368" w:type="dxa"/>
            <w:vMerge w:val="continue"/>
            <w:tcBorders>
              <w:top w:val="nil"/>
              <w:left w:val="single" w:color="000000" w:sz="4" w:space="0"/>
              <w:bottom w:val="single" w:color="000000" w:sz="4" w:space="0"/>
              <w:right w:val="single" w:color="000000" w:sz="4" w:space="0"/>
            </w:tcBorders>
          </w:tcPr>
          <w:p>
            <w:pPr>
              <w:rPr>
                <w:sz w:val="2"/>
                <w:szCs w:val="2"/>
              </w:rPr>
            </w:pPr>
          </w:p>
        </w:tc>
        <w:tc>
          <w:tcPr>
            <w:tcW w:w="868" w:type="dxa"/>
            <w:tcBorders>
              <w:top w:val="single" w:color="000000" w:sz="4" w:space="0"/>
              <w:left w:val="single" w:color="000000" w:sz="4" w:space="0"/>
              <w:bottom w:val="single" w:color="000000" w:sz="4" w:space="0"/>
              <w:right w:val="single" w:color="000000" w:sz="4" w:space="0"/>
            </w:tcBorders>
          </w:tcPr>
          <w:p>
            <w:pPr>
              <w:pStyle w:val="9"/>
              <w:spacing w:before="67"/>
              <w:ind w:left="59" w:right="38"/>
              <w:jc w:val="center"/>
              <w:rPr>
                <w:rFonts w:ascii="Times New Roman"/>
                <w:sz w:val="18"/>
              </w:rPr>
            </w:pPr>
            <w:r>
              <w:rPr>
                <w:rFonts w:ascii="Times New Roman"/>
                <w:sz w:val="18"/>
              </w:rPr>
              <w:t>09010001</w:t>
            </w:r>
          </w:p>
        </w:tc>
        <w:tc>
          <w:tcPr>
            <w:tcW w:w="1331" w:type="dxa"/>
            <w:tcBorders>
              <w:top w:val="single" w:color="000000" w:sz="4" w:space="0"/>
              <w:left w:val="single" w:color="000000" w:sz="4" w:space="0"/>
              <w:bottom w:val="single" w:color="000000" w:sz="4" w:space="0"/>
              <w:right w:val="single" w:color="000000" w:sz="4" w:space="0"/>
            </w:tcBorders>
          </w:tcPr>
          <w:p>
            <w:pPr>
              <w:pStyle w:val="9"/>
              <w:spacing w:before="55"/>
              <w:ind w:left="20"/>
              <w:jc w:val="center"/>
              <w:rPr>
                <w:sz w:val="18"/>
              </w:rPr>
            </w:pPr>
            <w:r>
              <w:rPr>
                <w:sz w:val="18"/>
              </w:rPr>
              <w:t>职业生涯规划</w:t>
            </w:r>
          </w:p>
        </w:tc>
        <w:tc>
          <w:tcPr>
            <w:tcW w:w="370"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95" w:type="dxa"/>
            <w:tcBorders>
              <w:top w:val="single" w:color="000000" w:sz="4" w:space="0"/>
              <w:left w:val="single" w:color="000000" w:sz="4" w:space="0"/>
              <w:bottom w:val="single" w:color="000000" w:sz="4" w:space="0"/>
              <w:right w:val="single" w:color="000000" w:sz="4" w:space="0"/>
            </w:tcBorders>
          </w:tcPr>
          <w:p>
            <w:pPr>
              <w:pStyle w:val="9"/>
              <w:spacing w:before="67"/>
              <w:ind w:left="27"/>
              <w:jc w:val="center"/>
              <w:rPr>
                <w:rFonts w:ascii="Times New Roman"/>
                <w:sz w:val="18"/>
              </w:rPr>
            </w:pPr>
            <w:r>
              <w:rPr>
                <w:rFonts w:ascii="Times New Roman"/>
                <w:sz w:val="18"/>
              </w:rPr>
              <w:t>1</w:t>
            </w:r>
          </w:p>
        </w:tc>
        <w:tc>
          <w:tcPr>
            <w:tcW w:w="537" w:type="dxa"/>
            <w:tcBorders>
              <w:top w:val="single" w:color="000000" w:sz="4" w:space="0"/>
              <w:left w:val="single" w:color="000000" w:sz="4" w:space="0"/>
              <w:bottom w:val="single" w:color="000000" w:sz="4" w:space="0"/>
              <w:right w:val="single" w:color="000000" w:sz="4" w:space="0"/>
            </w:tcBorders>
          </w:tcPr>
          <w:p>
            <w:pPr>
              <w:pStyle w:val="9"/>
              <w:spacing w:before="67"/>
              <w:ind w:left="76" w:right="51"/>
              <w:jc w:val="center"/>
              <w:rPr>
                <w:rFonts w:ascii="Times New Roman"/>
                <w:sz w:val="18"/>
              </w:rPr>
            </w:pPr>
            <w:r>
              <w:rPr>
                <w:rFonts w:ascii="Times New Roman"/>
                <w:sz w:val="18"/>
              </w:rPr>
              <w:t>16</w:t>
            </w:r>
          </w:p>
        </w:tc>
        <w:tc>
          <w:tcPr>
            <w:tcW w:w="536" w:type="dxa"/>
            <w:tcBorders>
              <w:top w:val="single" w:color="000000" w:sz="4" w:space="0"/>
              <w:left w:val="single" w:color="000000" w:sz="4" w:space="0"/>
              <w:bottom w:val="single" w:color="000000" w:sz="4" w:space="0"/>
              <w:right w:val="single" w:color="000000" w:sz="4" w:space="0"/>
            </w:tcBorders>
          </w:tcPr>
          <w:p>
            <w:pPr>
              <w:pStyle w:val="9"/>
              <w:spacing w:before="67"/>
              <w:ind w:left="121" w:right="93"/>
              <w:jc w:val="center"/>
              <w:rPr>
                <w:rFonts w:ascii="Times New Roman"/>
                <w:sz w:val="18"/>
              </w:rPr>
            </w:pPr>
            <w:r>
              <w:rPr>
                <w:rFonts w:ascii="Times New Roman"/>
                <w:sz w:val="18"/>
              </w:rPr>
              <w:t>16</w:t>
            </w:r>
          </w:p>
        </w:tc>
        <w:tc>
          <w:tcPr>
            <w:tcW w:w="453"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54" w:type="dxa"/>
            <w:tcBorders>
              <w:top w:val="single" w:color="000000" w:sz="4" w:space="0"/>
              <w:left w:val="single" w:color="000000" w:sz="4" w:space="0"/>
              <w:bottom w:val="single" w:color="000000" w:sz="4" w:space="0"/>
              <w:right w:val="single" w:color="000000" w:sz="4" w:space="0"/>
            </w:tcBorders>
          </w:tcPr>
          <w:p>
            <w:pPr>
              <w:pStyle w:val="9"/>
              <w:spacing w:before="67"/>
              <w:ind w:left="31"/>
              <w:jc w:val="center"/>
              <w:rPr>
                <w:rFonts w:ascii="Times New Roman"/>
                <w:sz w:val="18"/>
              </w:rPr>
            </w:pPr>
            <w:r>
              <w:rPr>
                <w:rFonts w:ascii="Times New Roman"/>
                <w:sz w:val="18"/>
              </w:rPr>
              <w:t>1</w:t>
            </w:r>
          </w:p>
        </w:tc>
        <w:tc>
          <w:tcPr>
            <w:tcW w:w="56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4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35"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54"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84"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618"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6"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2" w:type="dxa"/>
            <w:tcBorders>
              <w:top w:val="single" w:color="000000" w:sz="4" w:space="0"/>
              <w:left w:val="single" w:color="000000" w:sz="4" w:space="0"/>
              <w:bottom w:val="single" w:color="000000" w:sz="4" w:space="0"/>
            </w:tcBorders>
          </w:tcPr>
          <w:p>
            <w:pPr>
              <w:pStyle w:val="9"/>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466" w:hRule="atLeast"/>
        </w:trPr>
        <w:tc>
          <w:tcPr>
            <w:tcW w:w="371" w:type="dxa"/>
            <w:vMerge w:val="continue"/>
            <w:tcBorders>
              <w:top w:val="nil"/>
              <w:bottom w:val="single" w:color="000000" w:sz="4" w:space="0"/>
              <w:right w:val="single" w:color="000000" w:sz="4" w:space="0"/>
            </w:tcBorders>
          </w:tcPr>
          <w:p>
            <w:pPr>
              <w:rPr>
                <w:sz w:val="2"/>
                <w:szCs w:val="2"/>
              </w:rPr>
            </w:pPr>
          </w:p>
        </w:tc>
        <w:tc>
          <w:tcPr>
            <w:tcW w:w="368" w:type="dxa"/>
            <w:vMerge w:val="continue"/>
            <w:tcBorders>
              <w:top w:val="nil"/>
              <w:left w:val="single" w:color="000000" w:sz="4" w:space="0"/>
              <w:bottom w:val="single" w:color="000000" w:sz="4" w:space="0"/>
              <w:right w:val="single" w:color="000000" w:sz="4" w:space="0"/>
            </w:tcBorders>
          </w:tcPr>
          <w:p>
            <w:pPr>
              <w:rPr>
                <w:sz w:val="2"/>
                <w:szCs w:val="2"/>
              </w:rPr>
            </w:pPr>
          </w:p>
        </w:tc>
        <w:tc>
          <w:tcPr>
            <w:tcW w:w="868" w:type="dxa"/>
            <w:tcBorders>
              <w:top w:val="single" w:color="000000" w:sz="4" w:space="0"/>
              <w:left w:val="single" w:color="000000" w:sz="4" w:space="0"/>
              <w:bottom w:val="single" w:color="000000" w:sz="4" w:space="0"/>
              <w:right w:val="single" w:color="000000" w:sz="4" w:space="0"/>
            </w:tcBorders>
          </w:tcPr>
          <w:p>
            <w:pPr>
              <w:pStyle w:val="9"/>
              <w:spacing w:before="129"/>
              <w:ind w:left="59" w:right="38"/>
              <w:jc w:val="center"/>
              <w:rPr>
                <w:rFonts w:ascii="Times New Roman"/>
                <w:sz w:val="18"/>
              </w:rPr>
            </w:pPr>
            <w:r>
              <w:rPr>
                <w:rFonts w:ascii="Times New Roman"/>
                <w:sz w:val="18"/>
              </w:rPr>
              <w:t>05100004</w:t>
            </w:r>
          </w:p>
        </w:tc>
        <w:tc>
          <w:tcPr>
            <w:tcW w:w="1331" w:type="dxa"/>
            <w:tcBorders>
              <w:top w:val="single" w:color="000000" w:sz="4" w:space="0"/>
              <w:left w:val="single" w:color="000000" w:sz="4" w:space="0"/>
              <w:bottom w:val="single" w:color="000000" w:sz="4" w:space="0"/>
              <w:right w:val="single" w:color="000000" w:sz="4" w:space="0"/>
            </w:tcBorders>
          </w:tcPr>
          <w:p>
            <w:pPr>
              <w:pStyle w:val="9"/>
              <w:spacing w:before="118"/>
              <w:ind w:left="20"/>
              <w:jc w:val="center"/>
              <w:rPr>
                <w:sz w:val="18"/>
              </w:rPr>
            </w:pPr>
            <w:r>
              <w:rPr>
                <w:sz w:val="18"/>
              </w:rPr>
              <w:t>专业发展指导</w:t>
            </w:r>
          </w:p>
        </w:tc>
        <w:tc>
          <w:tcPr>
            <w:tcW w:w="370"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95" w:type="dxa"/>
            <w:tcBorders>
              <w:top w:val="single" w:color="000000" w:sz="4" w:space="0"/>
              <w:left w:val="single" w:color="000000" w:sz="4" w:space="0"/>
              <w:bottom w:val="single" w:color="000000" w:sz="4" w:space="0"/>
              <w:right w:val="single" w:color="000000" w:sz="4" w:space="0"/>
            </w:tcBorders>
          </w:tcPr>
          <w:p>
            <w:pPr>
              <w:pStyle w:val="9"/>
              <w:spacing w:before="129"/>
              <w:ind w:left="27"/>
              <w:jc w:val="center"/>
              <w:rPr>
                <w:rFonts w:ascii="Times New Roman"/>
                <w:sz w:val="18"/>
              </w:rPr>
            </w:pPr>
            <w:r>
              <w:rPr>
                <w:rFonts w:ascii="Times New Roman"/>
                <w:sz w:val="18"/>
              </w:rPr>
              <w:t>1</w:t>
            </w:r>
          </w:p>
        </w:tc>
        <w:tc>
          <w:tcPr>
            <w:tcW w:w="537"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6"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53"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006" w:type="dxa"/>
            <w:gridSpan w:val="12"/>
            <w:tcBorders>
              <w:top w:val="single" w:color="000000" w:sz="4" w:space="0"/>
              <w:left w:val="single" w:color="000000" w:sz="4" w:space="0"/>
              <w:bottom w:val="single" w:color="000000" w:sz="4" w:space="0"/>
            </w:tcBorders>
          </w:tcPr>
          <w:p>
            <w:pPr>
              <w:pStyle w:val="9"/>
              <w:spacing w:before="2" w:line="230" w:lineRule="atLeast"/>
              <w:ind w:left="1842" w:right="24" w:hanging="1762"/>
              <w:rPr>
                <w:sz w:val="18"/>
              </w:rPr>
            </w:pPr>
            <w:r>
              <w:rPr>
                <w:rFonts w:ascii="Times New Roman" w:eastAsia="Times New Roman"/>
                <w:sz w:val="18"/>
              </w:rPr>
              <w:t xml:space="preserve">1-2 </w:t>
            </w:r>
            <w:r>
              <w:rPr>
                <w:sz w:val="18"/>
              </w:rPr>
              <w:t>学年学期讲座（含职场安全与健康讲座），</w:t>
            </w:r>
            <w:r>
              <w:rPr>
                <w:rFonts w:ascii="Times New Roman" w:eastAsia="Times New Roman"/>
                <w:sz w:val="18"/>
              </w:rPr>
              <w:t xml:space="preserve">16 </w:t>
            </w:r>
            <w:r>
              <w:rPr>
                <w:sz w:val="18"/>
              </w:rPr>
              <w:t>学时</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0" w:hRule="atLeast"/>
        </w:trPr>
        <w:tc>
          <w:tcPr>
            <w:tcW w:w="371" w:type="dxa"/>
            <w:vMerge w:val="continue"/>
            <w:tcBorders>
              <w:top w:val="nil"/>
              <w:bottom w:val="single" w:color="000000" w:sz="4" w:space="0"/>
              <w:right w:val="single" w:color="000000" w:sz="4" w:space="0"/>
            </w:tcBorders>
          </w:tcPr>
          <w:p>
            <w:pPr>
              <w:rPr>
                <w:sz w:val="2"/>
                <w:szCs w:val="2"/>
              </w:rPr>
            </w:pPr>
          </w:p>
        </w:tc>
        <w:tc>
          <w:tcPr>
            <w:tcW w:w="368" w:type="dxa"/>
            <w:vMerge w:val="continue"/>
            <w:tcBorders>
              <w:top w:val="nil"/>
              <w:left w:val="single" w:color="000000" w:sz="4" w:space="0"/>
              <w:bottom w:val="single" w:color="000000" w:sz="4" w:space="0"/>
              <w:right w:val="single" w:color="000000" w:sz="4" w:space="0"/>
            </w:tcBorders>
          </w:tcPr>
          <w:p>
            <w:pPr>
              <w:rPr>
                <w:sz w:val="2"/>
                <w:szCs w:val="2"/>
              </w:rPr>
            </w:pPr>
          </w:p>
        </w:tc>
        <w:tc>
          <w:tcPr>
            <w:tcW w:w="868" w:type="dxa"/>
            <w:tcBorders>
              <w:top w:val="single" w:color="000000" w:sz="4" w:space="0"/>
              <w:left w:val="single" w:color="000000" w:sz="4" w:space="0"/>
              <w:bottom w:val="single" w:color="000000" w:sz="4" w:space="0"/>
              <w:right w:val="single" w:color="000000" w:sz="4" w:space="0"/>
            </w:tcBorders>
          </w:tcPr>
          <w:p>
            <w:pPr>
              <w:pStyle w:val="9"/>
              <w:spacing w:before="67"/>
              <w:ind w:left="59" w:right="38"/>
              <w:jc w:val="center"/>
              <w:rPr>
                <w:rFonts w:ascii="Times New Roman"/>
                <w:sz w:val="18"/>
              </w:rPr>
            </w:pPr>
            <w:r>
              <w:rPr>
                <w:rFonts w:ascii="Times New Roman"/>
                <w:sz w:val="18"/>
              </w:rPr>
              <w:t>11010041</w:t>
            </w:r>
          </w:p>
        </w:tc>
        <w:tc>
          <w:tcPr>
            <w:tcW w:w="1331" w:type="dxa"/>
            <w:tcBorders>
              <w:top w:val="single" w:color="000000" w:sz="4" w:space="0"/>
              <w:left w:val="single" w:color="000000" w:sz="4" w:space="0"/>
              <w:bottom w:val="single" w:color="000000" w:sz="4" w:space="0"/>
              <w:right w:val="single" w:color="000000" w:sz="4" w:space="0"/>
            </w:tcBorders>
          </w:tcPr>
          <w:p>
            <w:pPr>
              <w:pStyle w:val="9"/>
              <w:spacing w:before="56"/>
              <w:ind w:left="20"/>
              <w:jc w:val="center"/>
              <w:rPr>
                <w:sz w:val="18"/>
              </w:rPr>
            </w:pPr>
            <w:r>
              <w:rPr>
                <w:sz w:val="18"/>
              </w:rPr>
              <w:t>实用礼仪</w:t>
            </w:r>
          </w:p>
        </w:tc>
        <w:tc>
          <w:tcPr>
            <w:tcW w:w="370"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95" w:type="dxa"/>
            <w:tcBorders>
              <w:top w:val="single" w:color="000000" w:sz="4" w:space="0"/>
              <w:left w:val="single" w:color="000000" w:sz="4" w:space="0"/>
              <w:bottom w:val="single" w:color="000000" w:sz="4" w:space="0"/>
              <w:right w:val="single" w:color="000000" w:sz="4" w:space="0"/>
            </w:tcBorders>
          </w:tcPr>
          <w:p>
            <w:pPr>
              <w:pStyle w:val="9"/>
              <w:spacing w:before="67"/>
              <w:ind w:left="27"/>
              <w:jc w:val="center"/>
              <w:rPr>
                <w:rFonts w:ascii="Times New Roman"/>
                <w:sz w:val="18"/>
              </w:rPr>
            </w:pPr>
            <w:r>
              <w:rPr>
                <w:rFonts w:ascii="Times New Roman"/>
                <w:sz w:val="18"/>
              </w:rPr>
              <w:t>1</w:t>
            </w:r>
          </w:p>
        </w:tc>
        <w:tc>
          <w:tcPr>
            <w:tcW w:w="537" w:type="dxa"/>
            <w:tcBorders>
              <w:top w:val="single" w:color="000000" w:sz="4" w:space="0"/>
              <w:left w:val="single" w:color="000000" w:sz="4" w:space="0"/>
              <w:bottom w:val="single" w:color="000000" w:sz="4" w:space="0"/>
              <w:right w:val="single" w:color="000000" w:sz="4" w:space="0"/>
            </w:tcBorders>
          </w:tcPr>
          <w:p>
            <w:pPr>
              <w:pStyle w:val="9"/>
              <w:spacing w:before="67"/>
              <w:ind w:left="76" w:right="51"/>
              <w:jc w:val="center"/>
              <w:rPr>
                <w:rFonts w:ascii="Times New Roman"/>
                <w:sz w:val="18"/>
              </w:rPr>
            </w:pPr>
            <w:r>
              <w:rPr>
                <w:rFonts w:ascii="Times New Roman"/>
                <w:sz w:val="18"/>
              </w:rPr>
              <w:t>20</w:t>
            </w:r>
          </w:p>
        </w:tc>
        <w:tc>
          <w:tcPr>
            <w:tcW w:w="536" w:type="dxa"/>
            <w:tcBorders>
              <w:top w:val="single" w:color="000000" w:sz="4" w:space="0"/>
              <w:left w:val="single" w:color="000000" w:sz="4" w:space="0"/>
              <w:bottom w:val="single" w:color="000000" w:sz="4" w:space="0"/>
              <w:right w:val="single" w:color="000000" w:sz="4" w:space="0"/>
            </w:tcBorders>
          </w:tcPr>
          <w:p>
            <w:pPr>
              <w:pStyle w:val="9"/>
              <w:spacing w:before="67"/>
              <w:ind w:left="121" w:right="93"/>
              <w:jc w:val="center"/>
              <w:rPr>
                <w:rFonts w:ascii="Times New Roman"/>
                <w:sz w:val="18"/>
              </w:rPr>
            </w:pPr>
            <w:r>
              <w:rPr>
                <w:rFonts w:ascii="Times New Roman"/>
                <w:sz w:val="18"/>
              </w:rPr>
              <w:t>10</w:t>
            </w:r>
          </w:p>
        </w:tc>
        <w:tc>
          <w:tcPr>
            <w:tcW w:w="453" w:type="dxa"/>
            <w:tcBorders>
              <w:top w:val="single" w:color="000000" w:sz="4" w:space="0"/>
              <w:left w:val="single" w:color="000000" w:sz="4" w:space="0"/>
              <w:bottom w:val="single" w:color="000000" w:sz="4" w:space="0"/>
              <w:right w:val="single" w:color="000000" w:sz="4" w:space="0"/>
            </w:tcBorders>
          </w:tcPr>
          <w:p>
            <w:pPr>
              <w:pStyle w:val="9"/>
              <w:spacing w:before="67"/>
              <w:ind w:left="81" w:right="51"/>
              <w:jc w:val="center"/>
              <w:rPr>
                <w:rFonts w:ascii="Times New Roman"/>
                <w:sz w:val="18"/>
              </w:rPr>
            </w:pPr>
            <w:r>
              <w:rPr>
                <w:rFonts w:ascii="Times New Roman"/>
                <w:sz w:val="18"/>
              </w:rPr>
              <w:t>10</w:t>
            </w:r>
          </w:p>
        </w:tc>
        <w:tc>
          <w:tcPr>
            <w:tcW w:w="45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64" w:type="dxa"/>
            <w:tcBorders>
              <w:top w:val="single" w:color="000000" w:sz="4" w:space="0"/>
              <w:left w:val="single" w:color="000000" w:sz="4" w:space="0"/>
              <w:bottom w:val="single" w:color="000000" w:sz="4" w:space="0"/>
              <w:right w:val="single" w:color="000000" w:sz="4" w:space="0"/>
            </w:tcBorders>
          </w:tcPr>
          <w:p>
            <w:pPr>
              <w:pStyle w:val="9"/>
              <w:spacing w:before="67"/>
              <w:ind w:left="33"/>
              <w:jc w:val="center"/>
              <w:rPr>
                <w:rFonts w:ascii="Times New Roman"/>
                <w:sz w:val="18"/>
              </w:rPr>
            </w:pPr>
            <w:r>
              <w:rPr>
                <w:rFonts w:ascii="Times New Roman"/>
                <w:sz w:val="18"/>
              </w:rPr>
              <w:t>1</w:t>
            </w:r>
          </w:p>
        </w:tc>
        <w:tc>
          <w:tcPr>
            <w:tcW w:w="34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0"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54"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69"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8"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6"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2" w:type="dxa"/>
            <w:tcBorders>
              <w:top w:val="single" w:color="000000" w:sz="4" w:space="0"/>
              <w:left w:val="single" w:color="000000" w:sz="4" w:space="0"/>
              <w:bottom w:val="single" w:color="000000" w:sz="4" w:space="0"/>
            </w:tcBorders>
          </w:tcPr>
          <w:p>
            <w:pPr>
              <w:pStyle w:val="9"/>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0" w:hRule="atLeast"/>
        </w:trPr>
        <w:tc>
          <w:tcPr>
            <w:tcW w:w="371" w:type="dxa"/>
            <w:vMerge w:val="continue"/>
            <w:tcBorders>
              <w:top w:val="nil"/>
              <w:bottom w:val="single" w:color="000000" w:sz="4" w:space="0"/>
              <w:right w:val="single" w:color="000000" w:sz="4" w:space="0"/>
            </w:tcBorders>
          </w:tcPr>
          <w:p>
            <w:pPr>
              <w:rPr>
                <w:sz w:val="2"/>
                <w:szCs w:val="2"/>
              </w:rPr>
            </w:pPr>
          </w:p>
        </w:tc>
        <w:tc>
          <w:tcPr>
            <w:tcW w:w="368" w:type="dxa"/>
            <w:vMerge w:val="continue"/>
            <w:tcBorders>
              <w:top w:val="nil"/>
              <w:left w:val="single" w:color="000000" w:sz="4" w:space="0"/>
              <w:bottom w:val="single" w:color="000000" w:sz="4" w:space="0"/>
              <w:right w:val="single" w:color="000000" w:sz="4" w:space="0"/>
            </w:tcBorders>
          </w:tcPr>
          <w:p>
            <w:pPr>
              <w:rPr>
                <w:sz w:val="2"/>
                <w:szCs w:val="2"/>
              </w:rPr>
            </w:pPr>
          </w:p>
        </w:tc>
        <w:tc>
          <w:tcPr>
            <w:tcW w:w="868" w:type="dxa"/>
            <w:tcBorders>
              <w:top w:val="single" w:color="000000" w:sz="4" w:space="0"/>
              <w:left w:val="single" w:color="000000" w:sz="4" w:space="0"/>
              <w:bottom w:val="single" w:color="000000" w:sz="4" w:space="0"/>
              <w:right w:val="single" w:color="000000" w:sz="4" w:space="0"/>
            </w:tcBorders>
          </w:tcPr>
          <w:p>
            <w:pPr>
              <w:pStyle w:val="9"/>
              <w:spacing w:before="67"/>
              <w:ind w:left="59" w:right="38"/>
              <w:jc w:val="center"/>
              <w:rPr>
                <w:rFonts w:ascii="Times New Roman"/>
                <w:sz w:val="18"/>
              </w:rPr>
            </w:pPr>
            <w:r>
              <w:rPr>
                <w:rFonts w:ascii="Times New Roman"/>
                <w:sz w:val="18"/>
              </w:rPr>
              <w:t>09010002</w:t>
            </w:r>
          </w:p>
        </w:tc>
        <w:tc>
          <w:tcPr>
            <w:tcW w:w="1331" w:type="dxa"/>
            <w:tcBorders>
              <w:top w:val="single" w:color="000000" w:sz="4" w:space="0"/>
              <w:left w:val="single" w:color="000000" w:sz="4" w:space="0"/>
              <w:bottom w:val="single" w:color="000000" w:sz="4" w:space="0"/>
              <w:right w:val="single" w:color="000000" w:sz="4" w:space="0"/>
            </w:tcBorders>
          </w:tcPr>
          <w:p>
            <w:pPr>
              <w:pStyle w:val="9"/>
              <w:spacing w:before="55"/>
              <w:ind w:left="20"/>
              <w:jc w:val="center"/>
              <w:rPr>
                <w:sz w:val="18"/>
              </w:rPr>
            </w:pPr>
            <w:r>
              <w:rPr>
                <w:sz w:val="18"/>
              </w:rPr>
              <w:t>就业指导</w:t>
            </w:r>
          </w:p>
        </w:tc>
        <w:tc>
          <w:tcPr>
            <w:tcW w:w="370"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95" w:type="dxa"/>
            <w:tcBorders>
              <w:top w:val="single" w:color="000000" w:sz="4" w:space="0"/>
              <w:left w:val="single" w:color="000000" w:sz="4" w:space="0"/>
              <w:bottom w:val="single" w:color="000000" w:sz="4" w:space="0"/>
              <w:right w:val="single" w:color="000000" w:sz="4" w:space="0"/>
            </w:tcBorders>
          </w:tcPr>
          <w:p>
            <w:pPr>
              <w:pStyle w:val="9"/>
              <w:spacing w:before="67"/>
              <w:ind w:left="27"/>
              <w:jc w:val="center"/>
              <w:rPr>
                <w:rFonts w:ascii="Times New Roman"/>
                <w:sz w:val="18"/>
              </w:rPr>
            </w:pPr>
            <w:r>
              <w:rPr>
                <w:rFonts w:ascii="Times New Roman"/>
                <w:sz w:val="18"/>
              </w:rPr>
              <w:t>1</w:t>
            </w:r>
          </w:p>
        </w:tc>
        <w:tc>
          <w:tcPr>
            <w:tcW w:w="537" w:type="dxa"/>
            <w:tcBorders>
              <w:top w:val="single" w:color="000000" w:sz="4" w:space="0"/>
              <w:left w:val="single" w:color="000000" w:sz="4" w:space="0"/>
              <w:bottom w:val="single" w:color="000000" w:sz="4" w:space="0"/>
              <w:right w:val="single" w:color="000000" w:sz="4" w:space="0"/>
            </w:tcBorders>
          </w:tcPr>
          <w:p>
            <w:pPr>
              <w:pStyle w:val="9"/>
              <w:spacing w:before="67"/>
              <w:ind w:left="76" w:right="51"/>
              <w:jc w:val="center"/>
              <w:rPr>
                <w:rFonts w:ascii="Times New Roman"/>
                <w:sz w:val="18"/>
              </w:rPr>
            </w:pPr>
            <w:r>
              <w:rPr>
                <w:rFonts w:ascii="Times New Roman"/>
                <w:sz w:val="18"/>
              </w:rPr>
              <w:t>15</w:t>
            </w:r>
          </w:p>
        </w:tc>
        <w:tc>
          <w:tcPr>
            <w:tcW w:w="536" w:type="dxa"/>
            <w:tcBorders>
              <w:top w:val="single" w:color="000000" w:sz="4" w:space="0"/>
              <w:left w:val="single" w:color="000000" w:sz="4" w:space="0"/>
              <w:bottom w:val="single" w:color="000000" w:sz="4" w:space="0"/>
              <w:right w:val="single" w:color="000000" w:sz="4" w:space="0"/>
            </w:tcBorders>
          </w:tcPr>
          <w:p>
            <w:pPr>
              <w:pStyle w:val="9"/>
              <w:spacing w:before="67"/>
              <w:ind w:left="121" w:right="93"/>
              <w:jc w:val="center"/>
              <w:rPr>
                <w:rFonts w:ascii="Times New Roman"/>
                <w:sz w:val="18"/>
              </w:rPr>
            </w:pPr>
            <w:r>
              <w:rPr>
                <w:rFonts w:ascii="Times New Roman"/>
                <w:sz w:val="18"/>
              </w:rPr>
              <w:t>15</w:t>
            </w:r>
          </w:p>
        </w:tc>
        <w:tc>
          <w:tcPr>
            <w:tcW w:w="453"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5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6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4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0"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54"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69"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8" w:type="dxa"/>
            <w:tcBorders>
              <w:top w:val="single" w:color="000000" w:sz="4" w:space="0"/>
              <w:left w:val="single" w:color="000000" w:sz="4" w:space="0"/>
              <w:bottom w:val="single" w:color="000000" w:sz="4" w:space="0"/>
              <w:right w:val="single" w:color="000000" w:sz="4" w:space="0"/>
            </w:tcBorders>
          </w:tcPr>
          <w:p>
            <w:pPr>
              <w:pStyle w:val="9"/>
              <w:spacing w:before="67"/>
              <w:ind w:left="52"/>
              <w:jc w:val="center"/>
              <w:rPr>
                <w:rFonts w:ascii="Times New Roman"/>
                <w:sz w:val="18"/>
              </w:rPr>
            </w:pPr>
            <w:r>
              <w:rPr>
                <w:rFonts w:ascii="Times New Roman"/>
                <w:sz w:val="18"/>
              </w:rPr>
              <w:t>1</w:t>
            </w:r>
          </w:p>
        </w:tc>
        <w:tc>
          <w:tcPr>
            <w:tcW w:w="376"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2" w:type="dxa"/>
            <w:tcBorders>
              <w:top w:val="single" w:color="000000" w:sz="4" w:space="0"/>
              <w:left w:val="single" w:color="000000" w:sz="4" w:space="0"/>
              <w:bottom w:val="single" w:color="000000" w:sz="4" w:space="0"/>
            </w:tcBorders>
          </w:tcPr>
          <w:p>
            <w:pPr>
              <w:pStyle w:val="9"/>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9" w:hRule="atLeast"/>
        </w:trPr>
        <w:tc>
          <w:tcPr>
            <w:tcW w:w="371" w:type="dxa"/>
            <w:vMerge w:val="continue"/>
            <w:tcBorders>
              <w:top w:val="nil"/>
              <w:bottom w:val="single" w:color="000000" w:sz="4" w:space="0"/>
              <w:right w:val="single" w:color="000000" w:sz="4" w:space="0"/>
            </w:tcBorders>
          </w:tcPr>
          <w:p>
            <w:pPr>
              <w:rPr>
                <w:sz w:val="2"/>
                <w:szCs w:val="2"/>
              </w:rPr>
            </w:pPr>
          </w:p>
        </w:tc>
        <w:tc>
          <w:tcPr>
            <w:tcW w:w="368" w:type="dxa"/>
            <w:vMerge w:val="continue"/>
            <w:tcBorders>
              <w:top w:val="nil"/>
              <w:left w:val="single" w:color="000000" w:sz="4" w:space="0"/>
              <w:bottom w:val="single" w:color="000000" w:sz="4" w:space="0"/>
              <w:right w:val="single" w:color="000000" w:sz="4" w:space="0"/>
            </w:tcBorders>
          </w:tcPr>
          <w:p>
            <w:pPr>
              <w:rPr>
                <w:sz w:val="2"/>
                <w:szCs w:val="2"/>
              </w:rPr>
            </w:pPr>
          </w:p>
        </w:tc>
        <w:tc>
          <w:tcPr>
            <w:tcW w:w="868" w:type="dxa"/>
            <w:tcBorders>
              <w:top w:val="single" w:color="000000" w:sz="4" w:space="0"/>
              <w:left w:val="single" w:color="000000" w:sz="4" w:space="0"/>
              <w:bottom w:val="single" w:color="000000" w:sz="4" w:space="0"/>
              <w:right w:val="single" w:color="000000" w:sz="4" w:space="0"/>
            </w:tcBorders>
          </w:tcPr>
          <w:p>
            <w:pPr>
              <w:pStyle w:val="9"/>
              <w:spacing w:before="65"/>
              <w:ind w:left="59" w:right="38"/>
              <w:jc w:val="center"/>
              <w:rPr>
                <w:rFonts w:ascii="Times New Roman"/>
                <w:sz w:val="18"/>
              </w:rPr>
            </w:pPr>
            <w:r>
              <w:rPr>
                <w:rFonts w:ascii="Times New Roman"/>
                <w:sz w:val="18"/>
              </w:rPr>
              <w:t>05100003</w:t>
            </w:r>
          </w:p>
        </w:tc>
        <w:tc>
          <w:tcPr>
            <w:tcW w:w="1331" w:type="dxa"/>
            <w:tcBorders>
              <w:top w:val="single" w:color="000000" w:sz="4" w:space="0"/>
              <w:left w:val="single" w:color="000000" w:sz="4" w:space="0"/>
              <w:bottom w:val="single" w:color="000000" w:sz="4" w:space="0"/>
              <w:right w:val="single" w:color="000000" w:sz="4" w:space="0"/>
            </w:tcBorders>
          </w:tcPr>
          <w:p>
            <w:pPr>
              <w:pStyle w:val="9"/>
              <w:spacing w:before="55"/>
              <w:ind w:left="20"/>
              <w:jc w:val="center"/>
              <w:rPr>
                <w:sz w:val="18"/>
              </w:rPr>
            </w:pPr>
            <w:r>
              <w:rPr>
                <w:sz w:val="18"/>
              </w:rPr>
              <w:t>创新创业教育</w:t>
            </w:r>
          </w:p>
        </w:tc>
        <w:tc>
          <w:tcPr>
            <w:tcW w:w="370"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95" w:type="dxa"/>
            <w:tcBorders>
              <w:top w:val="single" w:color="000000" w:sz="4" w:space="0"/>
              <w:left w:val="single" w:color="000000" w:sz="4" w:space="0"/>
              <w:bottom w:val="single" w:color="000000" w:sz="4" w:space="0"/>
              <w:right w:val="single" w:color="000000" w:sz="4" w:space="0"/>
            </w:tcBorders>
          </w:tcPr>
          <w:p>
            <w:pPr>
              <w:pStyle w:val="9"/>
              <w:spacing w:before="65"/>
              <w:ind w:left="27"/>
              <w:jc w:val="center"/>
              <w:rPr>
                <w:rFonts w:ascii="Times New Roman"/>
                <w:sz w:val="18"/>
              </w:rPr>
            </w:pPr>
            <w:r>
              <w:rPr>
                <w:rFonts w:ascii="Times New Roman"/>
                <w:sz w:val="18"/>
              </w:rPr>
              <w:t>2</w:t>
            </w:r>
          </w:p>
        </w:tc>
        <w:tc>
          <w:tcPr>
            <w:tcW w:w="537" w:type="dxa"/>
            <w:tcBorders>
              <w:top w:val="single" w:color="000000" w:sz="4" w:space="0"/>
              <w:left w:val="single" w:color="000000" w:sz="4" w:space="0"/>
              <w:bottom w:val="single" w:color="000000" w:sz="4" w:space="0"/>
              <w:right w:val="single" w:color="000000" w:sz="4" w:space="0"/>
            </w:tcBorders>
          </w:tcPr>
          <w:p>
            <w:pPr>
              <w:pStyle w:val="9"/>
              <w:spacing w:before="65"/>
              <w:ind w:left="76" w:right="51"/>
              <w:jc w:val="center"/>
              <w:rPr>
                <w:rFonts w:ascii="Times New Roman"/>
                <w:sz w:val="18"/>
              </w:rPr>
            </w:pPr>
            <w:r>
              <w:rPr>
                <w:rFonts w:ascii="Times New Roman"/>
                <w:sz w:val="18"/>
              </w:rPr>
              <w:t>32</w:t>
            </w:r>
          </w:p>
        </w:tc>
        <w:tc>
          <w:tcPr>
            <w:tcW w:w="536" w:type="dxa"/>
            <w:tcBorders>
              <w:top w:val="single" w:color="000000" w:sz="4" w:space="0"/>
              <w:left w:val="single" w:color="000000" w:sz="4" w:space="0"/>
              <w:bottom w:val="single" w:color="000000" w:sz="4" w:space="0"/>
              <w:right w:val="single" w:color="000000" w:sz="4" w:space="0"/>
            </w:tcBorders>
          </w:tcPr>
          <w:p>
            <w:pPr>
              <w:pStyle w:val="9"/>
              <w:spacing w:before="65"/>
              <w:ind w:left="121" w:right="93"/>
              <w:jc w:val="center"/>
              <w:rPr>
                <w:rFonts w:ascii="Times New Roman"/>
                <w:sz w:val="18"/>
              </w:rPr>
            </w:pPr>
            <w:r>
              <w:rPr>
                <w:rFonts w:ascii="Times New Roman"/>
                <w:sz w:val="18"/>
              </w:rPr>
              <w:t>16</w:t>
            </w:r>
          </w:p>
        </w:tc>
        <w:tc>
          <w:tcPr>
            <w:tcW w:w="453" w:type="dxa"/>
            <w:tcBorders>
              <w:top w:val="single" w:color="000000" w:sz="4" w:space="0"/>
              <w:left w:val="single" w:color="000000" w:sz="4" w:space="0"/>
              <w:bottom w:val="single" w:color="000000" w:sz="4" w:space="0"/>
              <w:right w:val="single" w:color="000000" w:sz="4" w:space="0"/>
            </w:tcBorders>
          </w:tcPr>
          <w:p>
            <w:pPr>
              <w:pStyle w:val="9"/>
              <w:spacing w:before="65"/>
              <w:ind w:left="81" w:right="51"/>
              <w:jc w:val="center"/>
              <w:rPr>
                <w:rFonts w:ascii="Times New Roman"/>
                <w:sz w:val="18"/>
              </w:rPr>
            </w:pPr>
            <w:r>
              <w:rPr>
                <w:rFonts w:ascii="Times New Roman"/>
                <w:sz w:val="18"/>
              </w:rPr>
              <w:t>16</w:t>
            </w:r>
          </w:p>
        </w:tc>
        <w:tc>
          <w:tcPr>
            <w:tcW w:w="45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64" w:type="dxa"/>
            <w:tcBorders>
              <w:top w:val="single" w:color="000000" w:sz="4" w:space="0"/>
              <w:left w:val="single" w:color="000000" w:sz="4" w:space="0"/>
              <w:bottom w:val="single" w:color="000000" w:sz="4" w:space="0"/>
              <w:right w:val="single" w:color="000000" w:sz="4" w:space="0"/>
            </w:tcBorders>
          </w:tcPr>
          <w:p>
            <w:pPr>
              <w:pStyle w:val="9"/>
              <w:spacing w:before="65"/>
              <w:ind w:left="33"/>
              <w:jc w:val="center"/>
              <w:rPr>
                <w:rFonts w:ascii="Times New Roman"/>
                <w:sz w:val="18"/>
              </w:rPr>
            </w:pPr>
            <w:r>
              <w:rPr>
                <w:rFonts w:ascii="Times New Roman"/>
                <w:sz w:val="18"/>
              </w:rPr>
              <w:t>2</w:t>
            </w:r>
          </w:p>
        </w:tc>
        <w:tc>
          <w:tcPr>
            <w:tcW w:w="34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0"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54"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69"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8"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6"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2" w:type="dxa"/>
            <w:tcBorders>
              <w:top w:val="single" w:color="000000" w:sz="4" w:space="0"/>
              <w:left w:val="single" w:color="000000" w:sz="4" w:space="0"/>
              <w:bottom w:val="single" w:color="000000" w:sz="4" w:space="0"/>
            </w:tcBorders>
          </w:tcPr>
          <w:p>
            <w:pPr>
              <w:pStyle w:val="9"/>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0" w:hRule="atLeast"/>
        </w:trPr>
        <w:tc>
          <w:tcPr>
            <w:tcW w:w="371" w:type="dxa"/>
            <w:vMerge w:val="continue"/>
            <w:tcBorders>
              <w:top w:val="nil"/>
              <w:bottom w:val="single" w:color="000000" w:sz="4" w:space="0"/>
              <w:right w:val="single" w:color="000000" w:sz="4" w:space="0"/>
            </w:tcBorders>
          </w:tcPr>
          <w:p>
            <w:pPr>
              <w:rPr>
                <w:sz w:val="2"/>
                <w:szCs w:val="2"/>
              </w:rPr>
            </w:pPr>
          </w:p>
        </w:tc>
        <w:tc>
          <w:tcPr>
            <w:tcW w:w="1236" w:type="dxa"/>
            <w:gridSpan w:val="2"/>
            <w:tcBorders>
              <w:top w:val="single" w:color="000000" w:sz="4" w:space="0"/>
              <w:left w:val="single" w:color="000000" w:sz="4" w:space="0"/>
              <w:bottom w:val="single" w:color="000000" w:sz="4" w:space="0"/>
              <w:right w:val="single" w:color="000000" w:sz="4" w:space="0"/>
            </w:tcBorders>
          </w:tcPr>
          <w:p>
            <w:pPr>
              <w:pStyle w:val="9"/>
              <w:spacing w:before="56"/>
              <w:ind w:left="422" w:right="403"/>
              <w:jc w:val="center"/>
              <w:rPr>
                <w:sz w:val="18"/>
              </w:rPr>
            </w:pPr>
            <w:r>
              <w:rPr>
                <w:sz w:val="18"/>
              </w:rPr>
              <w:t>小计</w:t>
            </w:r>
          </w:p>
        </w:tc>
        <w:tc>
          <w:tcPr>
            <w:tcW w:w="1331"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0"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95" w:type="dxa"/>
            <w:tcBorders>
              <w:top w:val="single" w:color="000000" w:sz="4" w:space="0"/>
              <w:left w:val="single" w:color="000000" w:sz="4" w:space="0"/>
              <w:bottom w:val="single" w:color="000000" w:sz="4" w:space="0"/>
              <w:right w:val="single" w:color="000000" w:sz="4" w:space="0"/>
            </w:tcBorders>
          </w:tcPr>
          <w:p>
            <w:pPr>
              <w:pStyle w:val="9"/>
              <w:spacing w:before="67"/>
              <w:ind w:left="27"/>
              <w:jc w:val="center"/>
              <w:rPr>
                <w:rFonts w:ascii="Times New Roman"/>
                <w:sz w:val="18"/>
              </w:rPr>
            </w:pPr>
            <w:r>
              <w:rPr>
                <w:rFonts w:ascii="Times New Roman"/>
                <w:sz w:val="18"/>
              </w:rPr>
              <w:t>9</w:t>
            </w:r>
          </w:p>
        </w:tc>
        <w:tc>
          <w:tcPr>
            <w:tcW w:w="537" w:type="dxa"/>
            <w:tcBorders>
              <w:top w:val="single" w:color="000000" w:sz="4" w:space="0"/>
              <w:left w:val="single" w:color="000000" w:sz="4" w:space="0"/>
              <w:bottom w:val="single" w:color="000000" w:sz="4" w:space="0"/>
              <w:right w:val="single" w:color="000000" w:sz="4" w:space="0"/>
            </w:tcBorders>
          </w:tcPr>
          <w:p>
            <w:pPr>
              <w:pStyle w:val="9"/>
              <w:spacing w:before="67"/>
              <w:ind w:left="76" w:right="49"/>
              <w:jc w:val="center"/>
              <w:rPr>
                <w:rFonts w:ascii="Times New Roman"/>
                <w:sz w:val="18"/>
              </w:rPr>
            </w:pPr>
            <w:r>
              <w:rPr>
                <w:rFonts w:ascii="Times New Roman"/>
                <w:sz w:val="18"/>
              </w:rPr>
              <w:t>131</w:t>
            </w:r>
          </w:p>
        </w:tc>
        <w:tc>
          <w:tcPr>
            <w:tcW w:w="536" w:type="dxa"/>
            <w:tcBorders>
              <w:top w:val="single" w:color="000000" w:sz="4" w:space="0"/>
              <w:left w:val="single" w:color="000000" w:sz="4" w:space="0"/>
              <w:bottom w:val="single" w:color="000000" w:sz="4" w:space="0"/>
              <w:right w:val="single" w:color="000000" w:sz="4" w:space="0"/>
            </w:tcBorders>
          </w:tcPr>
          <w:p>
            <w:pPr>
              <w:pStyle w:val="9"/>
              <w:spacing w:before="67"/>
              <w:ind w:left="121" w:right="93"/>
              <w:jc w:val="center"/>
              <w:rPr>
                <w:rFonts w:ascii="Times New Roman"/>
                <w:sz w:val="18"/>
              </w:rPr>
            </w:pPr>
            <w:r>
              <w:rPr>
                <w:rFonts w:ascii="Times New Roman"/>
                <w:sz w:val="18"/>
              </w:rPr>
              <w:t>89</w:t>
            </w:r>
          </w:p>
        </w:tc>
        <w:tc>
          <w:tcPr>
            <w:tcW w:w="453" w:type="dxa"/>
            <w:tcBorders>
              <w:top w:val="single" w:color="000000" w:sz="4" w:space="0"/>
              <w:left w:val="single" w:color="000000" w:sz="4" w:space="0"/>
              <w:bottom w:val="single" w:color="000000" w:sz="4" w:space="0"/>
              <w:right w:val="single" w:color="000000" w:sz="4" w:space="0"/>
            </w:tcBorders>
          </w:tcPr>
          <w:p>
            <w:pPr>
              <w:pStyle w:val="9"/>
              <w:spacing w:before="67"/>
              <w:ind w:left="81" w:right="51"/>
              <w:jc w:val="center"/>
              <w:rPr>
                <w:rFonts w:ascii="Times New Roman"/>
                <w:sz w:val="18"/>
              </w:rPr>
            </w:pPr>
            <w:r>
              <w:rPr>
                <w:rFonts w:ascii="Times New Roman"/>
                <w:sz w:val="18"/>
              </w:rPr>
              <w:t>42</w:t>
            </w:r>
          </w:p>
        </w:tc>
        <w:tc>
          <w:tcPr>
            <w:tcW w:w="454" w:type="dxa"/>
            <w:tcBorders>
              <w:top w:val="single" w:color="000000" w:sz="4" w:space="0"/>
              <w:left w:val="single" w:color="000000" w:sz="4" w:space="0"/>
              <w:bottom w:val="single" w:color="000000" w:sz="4" w:space="0"/>
              <w:right w:val="single" w:color="000000" w:sz="4" w:space="0"/>
            </w:tcBorders>
          </w:tcPr>
          <w:p>
            <w:pPr>
              <w:pStyle w:val="9"/>
              <w:spacing w:before="67"/>
              <w:ind w:left="31"/>
              <w:jc w:val="center"/>
              <w:rPr>
                <w:rFonts w:ascii="Times New Roman"/>
                <w:sz w:val="18"/>
              </w:rPr>
            </w:pPr>
            <w:r>
              <w:rPr>
                <w:rFonts w:ascii="Times New Roman"/>
                <w:sz w:val="18"/>
              </w:rPr>
              <w:t>2</w:t>
            </w:r>
          </w:p>
        </w:tc>
        <w:tc>
          <w:tcPr>
            <w:tcW w:w="564" w:type="dxa"/>
            <w:tcBorders>
              <w:top w:val="single" w:color="000000" w:sz="4" w:space="0"/>
              <w:left w:val="single" w:color="000000" w:sz="4" w:space="0"/>
              <w:bottom w:val="single" w:color="000000" w:sz="4" w:space="0"/>
              <w:right w:val="single" w:color="000000" w:sz="4" w:space="0"/>
            </w:tcBorders>
          </w:tcPr>
          <w:p>
            <w:pPr>
              <w:pStyle w:val="9"/>
              <w:spacing w:before="67"/>
              <w:ind w:left="33"/>
              <w:jc w:val="center"/>
              <w:rPr>
                <w:rFonts w:ascii="Times New Roman"/>
                <w:sz w:val="18"/>
              </w:rPr>
            </w:pPr>
            <w:r>
              <w:rPr>
                <w:rFonts w:ascii="Times New Roman"/>
                <w:sz w:val="18"/>
              </w:rPr>
              <w:t>4</w:t>
            </w:r>
          </w:p>
        </w:tc>
        <w:tc>
          <w:tcPr>
            <w:tcW w:w="34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0"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54" w:type="dxa"/>
            <w:gridSpan w:val="2"/>
            <w:tcBorders>
              <w:top w:val="single" w:color="000000" w:sz="4" w:space="0"/>
              <w:left w:val="single" w:color="000000" w:sz="4" w:space="0"/>
              <w:bottom w:val="single" w:color="000000" w:sz="4" w:space="0"/>
              <w:right w:val="single" w:color="000000" w:sz="4" w:space="0"/>
            </w:tcBorders>
          </w:tcPr>
          <w:p>
            <w:pPr>
              <w:pStyle w:val="9"/>
              <w:spacing w:before="67"/>
              <w:ind w:left="42"/>
              <w:jc w:val="center"/>
              <w:rPr>
                <w:rFonts w:ascii="Times New Roman"/>
                <w:sz w:val="18"/>
              </w:rPr>
            </w:pPr>
            <w:r>
              <w:rPr>
                <w:rFonts w:ascii="Times New Roman"/>
                <w:sz w:val="18"/>
              </w:rPr>
              <w:t>1</w:t>
            </w:r>
          </w:p>
        </w:tc>
        <w:tc>
          <w:tcPr>
            <w:tcW w:w="369"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8" w:type="dxa"/>
            <w:tcBorders>
              <w:top w:val="single" w:color="000000" w:sz="4" w:space="0"/>
              <w:left w:val="single" w:color="000000" w:sz="4" w:space="0"/>
              <w:bottom w:val="single" w:color="000000" w:sz="4" w:space="0"/>
              <w:right w:val="single" w:color="000000" w:sz="4" w:space="0"/>
            </w:tcBorders>
          </w:tcPr>
          <w:p>
            <w:pPr>
              <w:pStyle w:val="9"/>
              <w:spacing w:before="67"/>
              <w:ind w:left="52"/>
              <w:jc w:val="center"/>
              <w:rPr>
                <w:rFonts w:ascii="Times New Roman"/>
                <w:sz w:val="18"/>
              </w:rPr>
            </w:pPr>
            <w:r>
              <w:rPr>
                <w:rFonts w:ascii="Times New Roman"/>
                <w:sz w:val="18"/>
              </w:rPr>
              <w:t>1</w:t>
            </w:r>
          </w:p>
        </w:tc>
        <w:tc>
          <w:tcPr>
            <w:tcW w:w="376"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2" w:type="dxa"/>
            <w:tcBorders>
              <w:top w:val="single" w:color="000000" w:sz="4" w:space="0"/>
              <w:left w:val="single" w:color="000000" w:sz="4" w:space="0"/>
              <w:bottom w:val="single" w:color="000000" w:sz="4" w:space="0"/>
            </w:tcBorders>
          </w:tcPr>
          <w:p>
            <w:pPr>
              <w:pStyle w:val="9"/>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40" w:hRule="atLeast"/>
        </w:trPr>
        <w:tc>
          <w:tcPr>
            <w:tcW w:w="1607" w:type="dxa"/>
            <w:gridSpan w:val="3"/>
            <w:tcBorders>
              <w:top w:val="single" w:color="000000" w:sz="4" w:space="0"/>
              <w:bottom w:val="single" w:color="000000" w:sz="4" w:space="0"/>
              <w:right w:val="single" w:color="000000" w:sz="4" w:space="0"/>
            </w:tcBorders>
          </w:tcPr>
          <w:p>
            <w:pPr>
              <w:pStyle w:val="9"/>
              <w:spacing w:before="55"/>
              <w:ind w:left="604" w:right="588"/>
              <w:jc w:val="center"/>
              <w:rPr>
                <w:sz w:val="18"/>
              </w:rPr>
            </w:pPr>
            <w:r>
              <w:rPr>
                <w:sz w:val="18"/>
              </w:rPr>
              <w:t>合计</w:t>
            </w:r>
          </w:p>
        </w:tc>
        <w:tc>
          <w:tcPr>
            <w:tcW w:w="1331"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0"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95" w:type="dxa"/>
            <w:tcBorders>
              <w:top w:val="single" w:color="000000" w:sz="4" w:space="0"/>
              <w:left w:val="single" w:color="000000" w:sz="4" w:space="0"/>
              <w:bottom w:val="single" w:color="000000" w:sz="4" w:space="0"/>
              <w:right w:val="single" w:color="000000" w:sz="4" w:space="0"/>
            </w:tcBorders>
          </w:tcPr>
          <w:p>
            <w:pPr>
              <w:pStyle w:val="9"/>
              <w:spacing w:before="67"/>
              <w:ind w:right="69"/>
              <w:jc w:val="right"/>
              <w:rPr>
                <w:rFonts w:ascii="Times New Roman"/>
                <w:sz w:val="18"/>
              </w:rPr>
            </w:pPr>
            <w:r>
              <w:rPr>
                <w:rFonts w:ascii="Times New Roman"/>
                <w:sz w:val="18"/>
              </w:rPr>
              <w:t>41.5</w:t>
            </w:r>
          </w:p>
        </w:tc>
        <w:tc>
          <w:tcPr>
            <w:tcW w:w="537" w:type="dxa"/>
            <w:tcBorders>
              <w:top w:val="single" w:color="000000" w:sz="4" w:space="0"/>
              <w:left w:val="single" w:color="000000" w:sz="4" w:space="0"/>
              <w:bottom w:val="single" w:color="000000" w:sz="4" w:space="0"/>
              <w:right w:val="single" w:color="000000" w:sz="4" w:space="0"/>
            </w:tcBorders>
          </w:tcPr>
          <w:p>
            <w:pPr>
              <w:pStyle w:val="9"/>
              <w:spacing w:before="67"/>
              <w:ind w:left="76" w:right="49"/>
              <w:jc w:val="center"/>
              <w:rPr>
                <w:rFonts w:ascii="Times New Roman"/>
                <w:sz w:val="18"/>
              </w:rPr>
            </w:pPr>
            <w:r>
              <w:rPr>
                <w:rFonts w:ascii="Times New Roman"/>
                <w:sz w:val="18"/>
              </w:rPr>
              <w:t>675</w:t>
            </w:r>
          </w:p>
        </w:tc>
        <w:tc>
          <w:tcPr>
            <w:tcW w:w="536" w:type="dxa"/>
            <w:tcBorders>
              <w:top w:val="single" w:color="000000" w:sz="4" w:space="0"/>
              <w:left w:val="single" w:color="000000" w:sz="4" w:space="0"/>
              <w:bottom w:val="single" w:color="000000" w:sz="4" w:space="0"/>
              <w:right w:val="single" w:color="000000" w:sz="4" w:space="0"/>
            </w:tcBorders>
          </w:tcPr>
          <w:p>
            <w:pPr>
              <w:pStyle w:val="9"/>
              <w:spacing w:before="67"/>
              <w:ind w:left="122" w:right="93"/>
              <w:jc w:val="center"/>
              <w:rPr>
                <w:rFonts w:ascii="Times New Roman"/>
                <w:sz w:val="18"/>
              </w:rPr>
            </w:pPr>
            <w:r>
              <w:rPr>
                <w:rFonts w:ascii="Times New Roman"/>
                <w:sz w:val="18"/>
              </w:rPr>
              <w:t>473</w:t>
            </w:r>
          </w:p>
        </w:tc>
        <w:tc>
          <w:tcPr>
            <w:tcW w:w="453" w:type="dxa"/>
            <w:tcBorders>
              <w:top w:val="single" w:color="000000" w:sz="4" w:space="0"/>
              <w:left w:val="single" w:color="000000" w:sz="4" w:space="0"/>
              <w:bottom w:val="single" w:color="000000" w:sz="4" w:space="0"/>
              <w:right w:val="single" w:color="000000" w:sz="4" w:space="0"/>
            </w:tcBorders>
          </w:tcPr>
          <w:p>
            <w:pPr>
              <w:pStyle w:val="9"/>
              <w:spacing w:before="67"/>
              <w:ind w:left="81" w:right="52"/>
              <w:jc w:val="center"/>
              <w:rPr>
                <w:rFonts w:ascii="Times New Roman"/>
                <w:sz w:val="18"/>
              </w:rPr>
            </w:pPr>
            <w:r>
              <w:rPr>
                <w:rFonts w:ascii="Times New Roman"/>
                <w:sz w:val="18"/>
              </w:rPr>
              <w:t>202</w:t>
            </w:r>
          </w:p>
        </w:tc>
        <w:tc>
          <w:tcPr>
            <w:tcW w:w="454" w:type="dxa"/>
            <w:tcBorders>
              <w:top w:val="single" w:color="000000" w:sz="4" w:space="0"/>
              <w:left w:val="single" w:color="000000" w:sz="4" w:space="0"/>
              <w:bottom w:val="single" w:color="000000" w:sz="4" w:space="0"/>
              <w:right w:val="single" w:color="000000" w:sz="4" w:space="0"/>
            </w:tcBorders>
          </w:tcPr>
          <w:p>
            <w:pPr>
              <w:pStyle w:val="9"/>
              <w:spacing w:before="67"/>
              <w:ind w:left="82" w:right="50"/>
              <w:jc w:val="center"/>
              <w:rPr>
                <w:rFonts w:ascii="Times New Roman"/>
                <w:sz w:val="18"/>
              </w:rPr>
            </w:pPr>
            <w:r>
              <w:rPr>
                <w:rFonts w:ascii="Times New Roman"/>
                <w:sz w:val="18"/>
              </w:rPr>
              <w:t>20</w:t>
            </w:r>
          </w:p>
        </w:tc>
        <w:tc>
          <w:tcPr>
            <w:tcW w:w="564" w:type="dxa"/>
            <w:tcBorders>
              <w:top w:val="single" w:color="000000" w:sz="4" w:space="0"/>
              <w:left w:val="single" w:color="000000" w:sz="4" w:space="0"/>
              <w:bottom w:val="single" w:color="000000" w:sz="4" w:space="0"/>
              <w:right w:val="single" w:color="000000" w:sz="4" w:space="0"/>
            </w:tcBorders>
          </w:tcPr>
          <w:p>
            <w:pPr>
              <w:pStyle w:val="9"/>
              <w:spacing w:before="67"/>
              <w:ind w:left="93" w:right="61"/>
              <w:jc w:val="center"/>
              <w:rPr>
                <w:rFonts w:ascii="Times New Roman"/>
                <w:sz w:val="18"/>
              </w:rPr>
            </w:pPr>
            <w:r>
              <w:rPr>
                <w:rFonts w:ascii="Times New Roman"/>
                <w:sz w:val="18"/>
              </w:rPr>
              <w:t>18</w:t>
            </w:r>
          </w:p>
        </w:tc>
        <w:tc>
          <w:tcPr>
            <w:tcW w:w="34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0"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54" w:type="dxa"/>
            <w:gridSpan w:val="2"/>
            <w:tcBorders>
              <w:top w:val="single" w:color="000000" w:sz="4" w:space="0"/>
              <w:left w:val="single" w:color="000000" w:sz="4" w:space="0"/>
              <w:bottom w:val="single" w:color="000000" w:sz="4" w:space="0"/>
              <w:right w:val="single" w:color="000000" w:sz="4" w:space="0"/>
            </w:tcBorders>
          </w:tcPr>
          <w:p>
            <w:pPr>
              <w:pStyle w:val="9"/>
              <w:spacing w:before="67"/>
              <w:ind w:left="42"/>
              <w:jc w:val="center"/>
              <w:rPr>
                <w:rFonts w:ascii="Times New Roman"/>
                <w:sz w:val="18"/>
              </w:rPr>
            </w:pPr>
            <w:r>
              <w:rPr>
                <w:rFonts w:ascii="Times New Roman"/>
                <w:sz w:val="18"/>
              </w:rPr>
              <w:t>3</w:t>
            </w:r>
          </w:p>
        </w:tc>
        <w:tc>
          <w:tcPr>
            <w:tcW w:w="369"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8" w:type="dxa"/>
            <w:tcBorders>
              <w:top w:val="single" w:color="000000" w:sz="4" w:space="0"/>
              <w:left w:val="single" w:color="000000" w:sz="4" w:space="0"/>
              <w:bottom w:val="single" w:color="000000" w:sz="4" w:space="0"/>
              <w:right w:val="single" w:color="000000" w:sz="4" w:space="0"/>
            </w:tcBorders>
          </w:tcPr>
          <w:p>
            <w:pPr>
              <w:pStyle w:val="9"/>
              <w:spacing w:before="67"/>
              <w:ind w:left="52"/>
              <w:jc w:val="center"/>
              <w:rPr>
                <w:rFonts w:ascii="Times New Roman"/>
                <w:sz w:val="18"/>
              </w:rPr>
            </w:pPr>
            <w:r>
              <w:rPr>
                <w:rFonts w:ascii="Times New Roman"/>
                <w:sz w:val="18"/>
              </w:rPr>
              <w:t>1</w:t>
            </w:r>
          </w:p>
        </w:tc>
        <w:tc>
          <w:tcPr>
            <w:tcW w:w="376"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2" w:type="dxa"/>
            <w:tcBorders>
              <w:top w:val="single" w:color="000000" w:sz="4" w:space="0"/>
              <w:left w:val="single" w:color="000000" w:sz="4" w:space="0"/>
              <w:bottom w:val="single" w:color="000000" w:sz="4" w:space="0"/>
            </w:tcBorders>
          </w:tcPr>
          <w:p>
            <w:pPr>
              <w:pStyle w:val="9"/>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4" w:hRule="atLeast"/>
        </w:trPr>
        <w:tc>
          <w:tcPr>
            <w:tcW w:w="371" w:type="dxa"/>
            <w:vMerge w:val="restart"/>
            <w:tcBorders>
              <w:top w:val="single" w:color="000000" w:sz="4" w:space="0"/>
              <w:right w:val="single" w:color="000000" w:sz="4" w:space="0"/>
            </w:tcBorders>
          </w:tcPr>
          <w:p>
            <w:pPr>
              <w:pStyle w:val="9"/>
              <w:spacing w:before="118" w:line="242" w:lineRule="auto"/>
              <w:ind w:left="95" w:right="78"/>
              <w:jc w:val="both"/>
              <w:rPr>
                <w:sz w:val="18"/>
              </w:rPr>
            </w:pPr>
            <w:r>
              <w:rPr>
                <w:sz w:val="18"/>
              </w:rPr>
              <w:t>专业模块</w:t>
            </w:r>
          </w:p>
        </w:tc>
        <w:tc>
          <w:tcPr>
            <w:tcW w:w="368" w:type="dxa"/>
            <w:vMerge w:val="restart"/>
            <w:tcBorders>
              <w:top w:val="single" w:color="000000" w:sz="4" w:space="0"/>
              <w:left w:val="single" w:color="000000" w:sz="4" w:space="0"/>
              <w:right w:val="single" w:color="000000" w:sz="4" w:space="0"/>
            </w:tcBorders>
          </w:tcPr>
          <w:p>
            <w:pPr>
              <w:pStyle w:val="9"/>
              <w:spacing w:before="118" w:line="242" w:lineRule="auto"/>
              <w:ind w:left="98" w:right="77"/>
              <w:jc w:val="both"/>
              <w:rPr>
                <w:sz w:val="18"/>
              </w:rPr>
            </w:pPr>
            <w:r>
              <w:rPr>
                <w:sz w:val="18"/>
              </w:rPr>
              <w:t>通用技术</w:t>
            </w:r>
          </w:p>
        </w:tc>
        <w:tc>
          <w:tcPr>
            <w:tcW w:w="868" w:type="dxa"/>
            <w:tcBorders>
              <w:top w:val="single" w:color="000000" w:sz="4" w:space="0"/>
              <w:left w:val="single" w:color="000000" w:sz="4" w:space="0"/>
              <w:bottom w:val="single" w:color="000000" w:sz="4" w:space="0"/>
              <w:right w:val="single" w:color="000000" w:sz="4" w:space="0"/>
            </w:tcBorders>
          </w:tcPr>
          <w:p>
            <w:pPr>
              <w:pStyle w:val="9"/>
              <w:spacing w:before="65"/>
              <w:ind w:left="59" w:right="38"/>
              <w:jc w:val="center"/>
              <w:rPr>
                <w:rFonts w:ascii="Times New Roman"/>
                <w:sz w:val="18"/>
              </w:rPr>
            </w:pPr>
            <w:r>
              <w:rPr>
                <w:rFonts w:ascii="Times New Roman"/>
                <w:sz w:val="18"/>
              </w:rPr>
              <w:t>05060010</w:t>
            </w:r>
          </w:p>
        </w:tc>
        <w:tc>
          <w:tcPr>
            <w:tcW w:w="1331" w:type="dxa"/>
            <w:tcBorders>
              <w:top w:val="single" w:color="000000" w:sz="4" w:space="0"/>
              <w:left w:val="single" w:color="000000" w:sz="4" w:space="0"/>
              <w:bottom w:val="single" w:color="000000" w:sz="4" w:space="0"/>
              <w:right w:val="single" w:color="000000" w:sz="4" w:space="0"/>
            </w:tcBorders>
          </w:tcPr>
          <w:p>
            <w:pPr>
              <w:pStyle w:val="9"/>
              <w:spacing w:before="55"/>
              <w:ind w:left="20"/>
              <w:jc w:val="center"/>
              <w:rPr>
                <w:sz w:val="18"/>
              </w:rPr>
            </w:pPr>
            <w:r>
              <w:rPr>
                <w:sz w:val="18"/>
              </w:rPr>
              <w:t>中外服装史</w:t>
            </w:r>
          </w:p>
        </w:tc>
        <w:tc>
          <w:tcPr>
            <w:tcW w:w="370"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95" w:type="dxa"/>
            <w:tcBorders>
              <w:top w:val="single" w:color="000000" w:sz="4" w:space="0"/>
              <w:left w:val="single" w:color="000000" w:sz="4" w:space="0"/>
              <w:bottom w:val="single" w:color="000000" w:sz="4" w:space="0"/>
              <w:right w:val="single" w:color="000000" w:sz="4" w:space="0"/>
            </w:tcBorders>
          </w:tcPr>
          <w:p>
            <w:pPr>
              <w:pStyle w:val="9"/>
              <w:spacing w:before="65"/>
              <w:ind w:right="114"/>
              <w:jc w:val="right"/>
              <w:rPr>
                <w:rFonts w:ascii="Times New Roman"/>
                <w:sz w:val="18"/>
              </w:rPr>
            </w:pPr>
            <w:r>
              <w:rPr>
                <w:rFonts w:ascii="Times New Roman"/>
                <w:sz w:val="18"/>
              </w:rPr>
              <w:t>1.5</w:t>
            </w:r>
          </w:p>
        </w:tc>
        <w:tc>
          <w:tcPr>
            <w:tcW w:w="537" w:type="dxa"/>
            <w:tcBorders>
              <w:top w:val="single" w:color="000000" w:sz="4" w:space="0"/>
              <w:left w:val="single" w:color="000000" w:sz="4" w:space="0"/>
              <w:bottom w:val="single" w:color="000000" w:sz="4" w:space="0"/>
              <w:right w:val="single" w:color="000000" w:sz="4" w:space="0"/>
            </w:tcBorders>
          </w:tcPr>
          <w:p>
            <w:pPr>
              <w:pStyle w:val="9"/>
              <w:spacing w:before="65"/>
              <w:ind w:left="76" w:right="51"/>
              <w:jc w:val="center"/>
              <w:rPr>
                <w:rFonts w:ascii="Times New Roman"/>
                <w:sz w:val="18"/>
              </w:rPr>
            </w:pPr>
            <w:r>
              <w:rPr>
                <w:rFonts w:ascii="Times New Roman"/>
                <w:sz w:val="18"/>
              </w:rPr>
              <w:t>24</w:t>
            </w:r>
          </w:p>
        </w:tc>
        <w:tc>
          <w:tcPr>
            <w:tcW w:w="536" w:type="dxa"/>
            <w:tcBorders>
              <w:top w:val="single" w:color="000000" w:sz="4" w:space="0"/>
              <w:left w:val="single" w:color="000000" w:sz="4" w:space="0"/>
              <w:bottom w:val="single" w:color="000000" w:sz="4" w:space="0"/>
              <w:right w:val="single" w:color="000000" w:sz="4" w:space="0"/>
            </w:tcBorders>
          </w:tcPr>
          <w:p>
            <w:pPr>
              <w:pStyle w:val="9"/>
              <w:spacing w:before="65"/>
              <w:ind w:left="121" w:right="93"/>
              <w:jc w:val="center"/>
              <w:rPr>
                <w:rFonts w:ascii="Times New Roman"/>
                <w:sz w:val="18"/>
              </w:rPr>
            </w:pPr>
            <w:r>
              <w:rPr>
                <w:rFonts w:ascii="Times New Roman"/>
                <w:sz w:val="18"/>
              </w:rPr>
              <w:t>20</w:t>
            </w:r>
          </w:p>
        </w:tc>
        <w:tc>
          <w:tcPr>
            <w:tcW w:w="453" w:type="dxa"/>
            <w:tcBorders>
              <w:top w:val="single" w:color="000000" w:sz="4" w:space="0"/>
              <w:left w:val="single" w:color="000000" w:sz="4" w:space="0"/>
              <w:bottom w:val="single" w:color="000000" w:sz="4" w:space="0"/>
              <w:right w:val="single" w:color="000000" w:sz="4" w:space="0"/>
            </w:tcBorders>
          </w:tcPr>
          <w:p>
            <w:pPr>
              <w:pStyle w:val="9"/>
              <w:spacing w:before="65"/>
              <w:ind w:left="29"/>
              <w:jc w:val="center"/>
              <w:rPr>
                <w:rFonts w:ascii="Times New Roman"/>
                <w:sz w:val="18"/>
              </w:rPr>
            </w:pPr>
            <w:r>
              <w:rPr>
                <w:rFonts w:ascii="Times New Roman"/>
                <w:sz w:val="18"/>
              </w:rPr>
              <w:t>4</w:t>
            </w:r>
          </w:p>
        </w:tc>
        <w:tc>
          <w:tcPr>
            <w:tcW w:w="454" w:type="dxa"/>
            <w:tcBorders>
              <w:top w:val="single" w:color="000000" w:sz="4" w:space="0"/>
              <w:left w:val="single" w:color="000000" w:sz="4" w:space="0"/>
              <w:bottom w:val="single" w:color="000000" w:sz="4" w:space="0"/>
              <w:right w:val="single" w:color="000000" w:sz="4" w:space="0"/>
            </w:tcBorders>
          </w:tcPr>
          <w:p>
            <w:pPr>
              <w:pStyle w:val="9"/>
              <w:spacing w:before="65"/>
              <w:ind w:left="82" w:right="51"/>
              <w:jc w:val="center"/>
              <w:rPr>
                <w:rFonts w:ascii="Times New Roman"/>
                <w:sz w:val="18"/>
              </w:rPr>
            </w:pPr>
            <w:r>
              <w:rPr>
                <w:rFonts w:ascii="Times New Roman"/>
                <w:sz w:val="18"/>
              </w:rPr>
              <w:t>6*4</w:t>
            </w:r>
          </w:p>
        </w:tc>
        <w:tc>
          <w:tcPr>
            <w:tcW w:w="56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4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0"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54"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69"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8"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6"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2" w:type="dxa"/>
            <w:tcBorders>
              <w:top w:val="single" w:color="000000" w:sz="4" w:space="0"/>
              <w:left w:val="single" w:color="000000" w:sz="4" w:space="0"/>
              <w:bottom w:val="single" w:color="000000" w:sz="4" w:space="0"/>
            </w:tcBorders>
          </w:tcPr>
          <w:p>
            <w:pPr>
              <w:pStyle w:val="9"/>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57" w:hRule="atLeast"/>
        </w:trPr>
        <w:tc>
          <w:tcPr>
            <w:tcW w:w="371" w:type="dxa"/>
            <w:vMerge w:val="continue"/>
            <w:tcBorders>
              <w:top w:val="nil"/>
              <w:right w:val="single" w:color="000000" w:sz="4" w:space="0"/>
            </w:tcBorders>
          </w:tcPr>
          <w:p>
            <w:pPr>
              <w:rPr>
                <w:sz w:val="2"/>
                <w:szCs w:val="2"/>
              </w:rPr>
            </w:pPr>
          </w:p>
        </w:tc>
        <w:tc>
          <w:tcPr>
            <w:tcW w:w="368" w:type="dxa"/>
            <w:vMerge w:val="continue"/>
            <w:tcBorders>
              <w:top w:val="nil"/>
              <w:left w:val="single" w:color="000000" w:sz="4" w:space="0"/>
              <w:right w:val="single" w:color="000000" w:sz="4" w:space="0"/>
            </w:tcBorders>
          </w:tcPr>
          <w:p>
            <w:pPr>
              <w:rPr>
                <w:sz w:val="2"/>
                <w:szCs w:val="2"/>
              </w:rPr>
            </w:pPr>
          </w:p>
        </w:tc>
        <w:tc>
          <w:tcPr>
            <w:tcW w:w="868" w:type="dxa"/>
            <w:tcBorders>
              <w:top w:val="single" w:color="000000" w:sz="4" w:space="0"/>
              <w:left w:val="single" w:color="000000" w:sz="4" w:space="0"/>
              <w:bottom w:val="single" w:color="000000" w:sz="4" w:space="0"/>
              <w:right w:val="single" w:color="000000" w:sz="4" w:space="0"/>
            </w:tcBorders>
          </w:tcPr>
          <w:p>
            <w:pPr>
              <w:pStyle w:val="9"/>
              <w:spacing w:before="125"/>
              <w:ind w:left="59" w:right="38"/>
              <w:jc w:val="center"/>
              <w:rPr>
                <w:rFonts w:ascii="Times New Roman"/>
                <w:sz w:val="18"/>
              </w:rPr>
            </w:pPr>
            <w:r>
              <w:rPr>
                <w:rFonts w:ascii="Times New Roman"/>
                <w:sz w:val="18"/>
              </w:rPr>
              <w:t>05060098</w:t>
            </w:r>
          </w:p>
        </w:tc>
        <w:tc>
          <w:tcPr>
            <w:tcW w:w="1331" w:type="dxa"/>
            <w:tcBorders>
              <w:top w:val="single" w:color="000000" w:sz="4" w:space="0"/>
              <w:left w:val="single" w:color="000000" w:sz="4" w:space="0"/>
              <w:bottom w:val="single" w:color="000000" w:sz="4" w:space="0"/>
              <w:right w:val="single" w:color="000000" w:sz="4" w:space="0"/>
            </w:tcBorders>
          </w:tcPr>
          <w:p>
            <w:pPr>
              <w:pStyle w:val="9"/>
              <w:spacing w:line="228" w:lineRule="exact"/>
              <w:ind w:left="20"/>
              <w:jc w:val="center"/>
              <w:rPr>
                <w:sz w:val="18"/>
              </w:rPr>
            </w:pPr>
            <w:r>
              <w:rPr>
                <w:sz w:val="18"/>
              </w:rPr>
              <w:t>服装款式平面图</w:t>
            </w:r>
          </w:p>
          <w:p>
            <w:pPr>
              <w:pStyle w:val="9"/>
              <w:spacing w:before="3" w:line="206" w:lineRule="exact"/>
              <w:ind w:left="20"/>
              <w:jc w:val="center"/>
              <w:rPr>
                <w:sz w:val="18"/>
              </w:rPr>
            </w:pPr>
            <w:r>
              <w:rPr>
                <w:sz w:val="18"/>
              </w:rPr>
              <w:t>技法</w:t>
            </w:r>
          </w:p>
        </w:tc>
        <w:tc>
          <w:tcPr>
            <w:tcW w:w="370"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95" w:type="dxa"/>
            <w:tcBorders>
              <w:top w:val="single" w:color="000000" w:sz="4" w:space="0"/>
              <w:left w:val="single" w:color="000000" w:sz="4" w:space="0"/>
              <w:bottom w:val="single" w:color="000000" w:sz="4" w:space="0"/>
              <w:right w:val="single" w:color="000000" w:sz="4" w:space="0"/>
            </w:tcBorders>
          </w:tcPr>
          <w:p>
            <w:pPr>
              <w:pStyle w:val="9"/>
              <w:spacing w:before="125"/>
              <w:ind w:left="27"/>
              <w:jc w:val="center"/>
              <w:rPr>
                <w:rFonts w:ascii="Times New Roman"/>
                <w:sz w:val="18"/>
              </w:rPr>
            </w:pPr>
            <w:r>
              <w:rPr>
                <w:rFonts w:ascii="Times New Roman"/>
                <w:sz w:val="18"/>
              </w:rPr>
              <w:t>2</w:t>
            </w:r>
          </w:p>
        </w:tc>
        <w:tc>
          <w:tcPr>
            <w:tcW w:w="537" w:type="dxa"/>
            <w:tcBorders>
              <w:top w:val="single" w:color="000000" w:sz="4" w:space="0"/>
              <w:left w:val="single" w:color="000000" w:sz="4" w:space="0"/>
              <w:bottom w:val="single" w:color="000000" w:sz="4" w:space="0"/>
              <w:right w:val="single" w:color="000000" w:sz="4" w:space="0"/>
            </w:tcBorders>
          </w:tcPr>
          <w:p>
            <w:pPr>
              <w:pStyle w:val="9"/>
              <w:spacing w:before="125"/>
              <w:ind w:left="76" w:right="51"/>
              <w:jc w:val="center"/>
              <w:rPr>
                <w:rFonts w:ascii="Times New Roman"/>
                <w:sz w:val="18"/>
              </w:rPr>
            </w:pPr>
            <w:r>
              <w:rPr>
                <w:rFonts w:ascii="Times New Roman"/>
                <w:sz w:val="18"/>
              </w:rPr>
              <w:t>32</w:t>
            </w:r>
          </w:p>
        </w:tc>
        <w:tc>
          <w:tcPr>
            <w:tcW w:w="536" w:type="dxa"/>
            <w:tcBorders>
              <w:top w:val="single" w:color="000000" w:sz="4" w:space="0"/>
              <w:left w:val="single" w:color="000000" w:sz="4" w:space="0"/>
              <w:bottom w:val="single" w:color="000000" w:sz="4" w:space="0"/>
              <w:right w:val="single" w:color="000000" w:sz="4" w:space="0"/>
            </w:tcBorders>
          </w:tcPr>
          <w:p>
            <w:pPr>
              <w:pStyle w:val="9"/>
              <w:spacing w:before="125"/>
              <w:ind w:left="121" w:right="93"/>
              <w:jc w:val="center"/>
              <w:rPr>
                <w:rFonts w:ascii="Times New Roman"/>
                <w:sz w:val="18"/>
              </w:rPr>
            </w:pPr>
            <w:r>
              <w:rPr>
                <w:rFonts w:ascii="Times New Roman"/>
                <w:sz w:val="18"/>
              </w:rPr>
              <w:t>20</w:t>
            </w:r>
          </w:p>
        </w:tc>
        <w:tc>
          <w:tcPr>
            <w:tcW w:w="453" w:type="dxa"/>
            <w:tcBorders>
              <w:top w:val="single" w:color="000000" w:sz="4" w:space="0"/>
              <w:left w:val="single" w:color="000000" w:sz="4" w:space="0"/>
              <w:bottom w:val="single" w:color="000000" w:sz="4" w:space="0"/>
              <w:right w:val="single" w:color="000000" w:sz="4" w:space="0"/>
            </w:tcBorders>
          </w:tcPr>
          <w:p>
            <w:pPr>
              <w:pStyle w:val="9"/>
              <w:spacing w:before="125"/>
              <w:ind w:left="81" w:right="51"/>
              <w:jc w:val="center"/>
              <w:rPr>
                <w:rFonts w:ascii="Times New Roman"/>
                <w:sz w:val="18"/>
              </w:rPr>
            </w:pPr>
            <w:r>
              <w:rPr>
                <w:rFonts w:ascii="Times New Roman"/>
                <w:sz w:val="18"/>
              </w:rPr>
              <w:t>12</w:t>
            </w:r>
          </w:p>
        </w:tc>
        <w:tc>
          <w:tcPr>
            <w:tcW w:w="454" w:type="dxa"/>
            <w:tcBorders>
              <w:top w:val="single" w:color="000000" w:sz="4" w:space="0"/>
              <w:left w:val="single" w:color="000000" w:sz="4" w:space="0"/>
              <w:bottom w:val="single" w:color="000000" w:sz="4" w:space="0"/>
              <w:right w:val="single" w:color="000000" w:sz="4" w:space="0"/>
            </w:tcBorders>
          </w:tcPr>
          <w:p>
            <w:pPr>
              <w:pStyle w:val="9"/>
              <w:spacing w:before="125"/>
              <w:ind w:left="82" w:right="51"/>
              <w:jc w:val="center"/>
              <w:rPr>
                <w:rFonts w:ascii="Times New Roman"/>
                <w:sz w:val="18"/>
              </w:rPr>
            </w:pPr>
            <w:r>
              <w:rPr>
                <w:rFonts w:ascii="Times New Roman"/>
                <w:sz w:val="18"/>
              </w:rPr>
              <w:t>8*4</w:t>
            </w:r>
          </w:p>
        </w:tc>
        <w:tc>
          <w:tcPr>
            <w:tcW w:w="56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4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0"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54"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69" w:type="dxa"/>
            <w:gridSpan w:val="2"/>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8"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6"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2" w:type="dxa"/>
            <w:tcBorders>
              <w:top w:val="single" w:color="000000" w:sz="4" w:space="0"/>
              <w:left w:val="single" w:color="000000" w:sz="4" w:space="0"/>
              <w:bottom w:val="single" w:color="000000" w:sz="4" w:space="0"/>
            </w:tcBorders>
          </w:tcPr>
          <w:p>
            <w:pPr>
              <w:pStyle w:val="9"/>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4" w:hRule="atLeast"/>
        </w:trPr>
        <w:tc>
          <w:tcPr>
            <w:tcW w:w="371" w:type="dxa"/>
            <w:vMerge w:val="continue"/>
            <w:tcBorders>
              <w:top w:val="nil"/>
              <w:right w:val="single" w:color="000000" w:sz="4" w:space="0"/>
            </w:tcBorders>
          </w:tcPr>
          <w:p>
            <w:pPr>
              <w:rPr>
                <w:sz w:val="2"/>
                <w:szCs w:val="2"/>
              </w:rPr>
            </w:pPr>
          </w:p>
        </w:tc>
        <w:tc>
          <w:tcPr>
            <w:tcW w:w="368" w:type="dxa"/>
            <w:vMerge w:val="continue"/>
            <w:tcBorders>
              <w:top w:val="nil"/>
              <w:left w:val="single" w:color="000000" w:sz="4" w:space="0"/>
              <w:right w:val="single" w:color="000000" w:sz="4" w:space="0"/>
            </w:tcBorders>
          </w:tcPr>
          <w:p>
            <w:pPr>
              <w:rPr>
                <w:sz w:val="2"/>
                <w:szCs w:val="2"/>
              </w:rPr>
            </w:pPr>
          </w:p>
        </w:tc>
        <w:tc>
          <w:tcPr>
            <w:tcW w:w="868" w:type="dxa"/>
            <w:tcBorders>
              <w:top w:val="single" w:color="000000" w:sz="4" w:space="0"/>
              <w:left w:val="single" w:color="000000" w:sz="4" w:space="0"/>
              <w:right w:val="single" w:color="000000" w:sz="4" w:space="0"/>
            </w:tcBorders>
          </w:tcPr>
          <w:p>
            <w:pPr>
              <w:pStyle w:val="9"/>
              <w:spacing w:before="60"/>
              <w:ind w:left="59" w:right="38"/>
              <w:jc w:val="center"/>
              <w:rPr>
                <w:rFonts w:ascii="Times New Roman"/>
                <w:sz w:val="18"/>
              </w:rPr>
            </w:pPr>
            <w:r>
              <w:rPr>
                <w:rFonts w:ascii="Times New Roman"/>
                <w:sz w:val="18"/>
              </w:rPr>
              <w:t>05060095</w:t>
            </w:r>
          </w:p>
        </w:tc>
        <w:tc>
          <w:tcPr>
            <w:tcW w:w="1331" w:type="dxa"/>
            <w:tcBorders>
              <w:top w:val="single" w:color="000000" w:sz="4" w:space="0"/>
              <w:left w:val="single" w:color="000000" w:sz="4" w:space="0"/>
              <w:right w:val="single" w:color="000000" w:sz="4" w:space="0"/>
            </w:tcBorders>
          </w:tcPr>
          <w:p>
            <w:pPr>
              <w:pStyle w:val="9"/>
              <w:spacing w:before="50"/>
              <w:ind w:left="20"/>
              <w:jc w:val="center"/>
              <w:rPr>
                <w:sz w:val="18"/>
              </w:rPr>
            </w:pPr>
            <w:r>
              <w:rPr>
                <w:sz w:val="18"/>
              </w:rPr>
              <w:t>服装制作基础</w:t>
            </w:r>
          </w:p>
        </w:tc>
        <w:tc>
          <w:tcPr>
            <w:tcW w:w="370" w:type="dxa"/>
            <w:tcBorders>
              <w:top w:val="single" w:color="000000" w:sz="4" w:space="0"/>
              <w:left w:val="single" w:color="000000" w:sz="4" w:space="0"/>
              <w:right w:val="single" w:color="000000" w:sz="4" w:space="0"/>
            </w:tcBorders>
          </w:tcPr>
          <w:p>
            <w:pPr>
              <w:pStyle w:val="9"/>
              <w:rPr>
                <w:rFonts w:ascii="Times New Roman"/>
                <w:sz w:val="18"/>
              </w:rPr>
            </w:pPr>
          </w:p>
        </w:tc>
        <w:tc>
          <w:tcPr>
            <w:tcW w:w="495" w:type="dxa"/>
            <w:tcBorders>
              <w:top w:val="single" w:color="000000" w:sz="4" w:space="0"/>
              <w:left w:val="single" w:color="000000" w:sz="4" w:space="0"/>
              <w:right w:val="single" w:color="000000" w:sz="4" w:space="0"/>
            </w:tcBorders>
          </w:tcPr>
          <w:p>
            <w:pPr>
              <w:pStyle w:val="9"/>
              <w:spacing w:before="60"/>
              <w:ind w:right="114"/>
              <w:jc w:val="right"/>
              <w:rPr>
                <w:rFonts w:ascii="Times New Roman"/>
                <w:sz w:val="18"/>
              </w:rPr>
            </w:pPr>
            <w:r>
              <w:rPr>
                <w:rFonts w:ascii="Times New Roman"/>
                <w:sz w:val="18"/>
              </w:rPr>
              <w:t>3.5</w:t>
            </w:r>
          </w:p>
        </w:tc>
        <w:tc>
          <w:tcPr>
            <w:tcW w:w="537" w:type="dxa"/>
            <w:tcBorders>
              <w:top w:val="single" w:color="000000" w:sz="4" w:space="0"/>
              <w:left w:val="single" w:color="000000" w:sz="4" w:space="0"/>
              <w:right w:val="single" w:color="000000" w:sz="4" w:space="0"/>
            </w:tcBorders>
          </w:tcPr>
          <w:p>
            <w:pPr>
              <w:pStyle w:val="9"/>
              <w:spacing w:before="60"/>
              <w:ind w:left="76" w:right="51"/>
              <w:jc w:val="center"/>
              <w:rPr>
                <w:rFonts w:ascii="Times New Roman"/>
                <w:sz w:val="18"/>
              </w:rPr>
            </w:pPr>
            <w:r>
              <w:rPr>
                <w:rFonts w:ascii="Times New Roman"/>
                <w:sz w:val="18"/>
              </w:rPr>
              <w:t>64</w:t>
            </w:r>
          </w:p>
        </w:tc>
        <w:tc>
          <w:tcPr>
            <w:tcW w:w="536" w:type="dxa"/>
            <w:tcBorders>
              <w:top w:val="single" w:color="000000" w:sz="4" w:space="0"/>
              <w:left w:val="single" w:color="000000" w:sz="4" w:space="0"/>
              <w:right w:val="single" w:color="000000" w:sz="4" w:space="0"/>
            </w:tcBorders>
          </w:tcPr>
          <w:p>
            <w:pPr>
              <w:pStyle w:val="9"/>
              <w:spacing w:before="60"/>
              <w:ind w:left="121" w:right="93"/>
              <w:jc w:val="center"/>
              <w:rPr>
                <w:rFonts w:ascii="Times New Roman"/>
                <w:sz w:val="18"/>
              </w:rPr>
            </w:pPr>
            <w:r>
              <w:rPr>
                <w:rFonts w:ascii="Times New Roman"/>
                <w:sz w:val="18"/>
              </w:rPr>
              <w:t>32</w:t>
            </w:r>
          </w:p>
        </w:tc>
        <w:tc>
          <w:tcPr>
            <w:tcW w:w="453" w:type="dxa"/>
            <w:tcBorders>
              <w:top w:val="single" w:color="000000" w:sz="4" w:space="0"/>
              <w:left w:val="single" w:color="000000" w:sz="4" w:space="0"/>
              <w:right w:val="single" w:color="000000" w:sz="4" w:space="0"/>
            </w:tcBorders>
          </w:tcPr>
          <w:p>
            <w:pPr>
              <w:pStyle w:val="9"/>
              <w:spacing w:before="60"/>
              <w:ind w:left="81" w:right="51"/>
              <w:jc w:val="center"/>
              <w:rPr>
                <w:rFonts w:ascii="Times New Roman"/>
                <w:sz w:val="18"/>
              </w:rPr>
            </w:pPr>
            <w:r>
              <w:rPr>
                <w:rFonts w:ascii="Times New Roman"/>
                <w:sz w:val="18"/>
              </w:rPr>
              <w:t>32</w:t>
            </w:r>
          </w:p>
        </w:tc>
        <w:tc>
          <w:tcPr>
            <w:tcW w:w="454" w:type="dxa"/>
            <w:tcBorders>
              <w:top w:val="single" w:color="000000" w:sz="4" w:space="0"/>
              <w:left w:val="single" w:color="000000" w:sz="4" w:space="0"/>
              <w:right w:val="single" w:color="000000" w:sz="4" w:space="0"/>
            </w:tcBorders>
          </w:tcPr>
          <w:p>
            <w:pPr>
              <w:pStyle w:val="9"/>
              <w:spacing w:before="60"/>
              <w:ind w:left="82" w:right="51"/>
              <w:jc w:val="center"/>
              <w:rPr>
                <w:rFonts w:ascii="Times New Roman"/>
                <w:sz w:val="18"/>
              </w:rPr>
            </w:pPr>
            <w:r>
              <w:rPr>
                <w:rFonts w:ascii="Times New Roman"/>
                <w:sz w:val="18"/>
              </w:rPr>
              <w:t>8*8</w:t>
            </w:r>
          </w:p>
        </w:tc>
        <w:tc>
          <w:tcPr>
            <w:tcW w:w="564" w:type="dxa"/>
            <w:tcBorders>
              <w:top w:val="single" w:color="000000" w:sz="4" w:space="0"/>
              <w:left w:val="single" w:color="000000" w:sz="4" w:space="0"/>
              <w:right w:val="single" w:color="000000" w:sz="4" w:space="0"/>
            </w:tcBorders>
          </w:tcPr>
          <w:p>
            <w:pPr>
              <w:pStyle w:val="9"/>
              <w:rPr>
                <w:rFonts w:ascii="Times New Roman"/>
                <w:sz w:val="18"/>
              </w:rPr>
            </w:pPr>
          </w:p>
        </w:tc>
        <w:tc>
          <w:tcPr>
            <w:tcW w:w="349" w:type="dxa"/>
            <w:tcBorders>
              <w:top w:val="single" w:color="000000" w:sz="4" w:space="0"/>
              <w:left w:val="single" w:color="000000" w:sz="4" w:space="0"/>
              <w:right w:val="single" w:color="000000" w:sz="4" w:space="0"/>
            </w:tcBorders>
          </w:tcPr>
          <w:p>
            <w:pPr>
              <w:pStyle w:val="9"/>
              <w:rPr>
                <w:rFonts w:ascii="Times New Roman"/>
                <w:sz w:val="18"/>
              </w:rPr>
            </w:pPr>
          </w:p>
        </w:tc>
        <w:tc>
          <w:tcPr>
            <w:tcW w:w="530" w:type="dxa"/>
            <w:gridSpan w:val="2"/>
            <w:tcBorders>
              <w:top w:val="single" w:color="000000" w:sz="4" w:space="0"/>
              <w:left w:val="single" w:color="000000" w:sz="4" w:space="0"/>
              <w:right w:val="single" w:color="000000" w:sz="4" w:space="0"/>
            </w:tcBorders>
          </w:tcPr>
          <w:p>
            <w:pPr>
              <w:pStyle w:val="9"/>
              <w:rPr>
                <w:rFonts w:ascii="Times New Roman"/>
                <w:sz w:val="18"/>
              </w:rPr>
            </w:pPr>
          </w:p>
        </w:tc>
        <w:tc>
          <w:tcPr>
            <w:tcW w:w="454" w:type="dxa"/>
            <w:gridSpan w:val="2"/>
            <w:tcBorders>
              <w:top w:val="single" w:color="000000" w:sz="4" w:space="0"/>
              <w:left w:val="single" w:color="000000" w:sz="4" w:space="0"/>
              <w:right w:val="single" w:color="000000" w:sz="4" w:space="0"/>
            </w:tcBorders>
          </w:tcPr>
          <w:p>
            <w:pPr>
              <w:pStyle w:val="9"/>
              <w:rPr>
                <w:rFonts w:ascii="Times New Roman"/>
                <w:sz w:val="18"/>
              </w:rPr>
            </w:pPr>
          </w:p>
        </w:tc>
        <w:tc>
          <w:tcPr>
            <w:tcW w:w="369" w:type="dxa"/>
            <w:gridSpan w:val="2"/>
            <w:tcBorders>
              <w:top w:val="single" w:color="000000" w:sz="4" w:space="0"/>
              <w:left w:val="single" w:color="000000" w:sz="4" w:space="0"/>
              <w:right w:val="single" w:color="000000" w:sz="4" w:space="0"/>
            </w:tcBorders>
          </w:tcPr>
          <w:p>
            <w:pPr>
              <w:pStyle w:val="9"/>
              <w:rPr>
                <w:rFonts w:ascii="Times New Roman"/>
                <w:sz w:val="18"/>
              </w:rPr>
            </w:pPr>
          </w:p>
        </w:tc>
        <w:tc>
          <w:tcPr>
            <w:tcW w:w="538" w:type="dxa"/>
            <w:tcBorders>
              <w:top w:val="single" w:color="000000" w:sz="4" w:space="0"/>
              <w:left w:val="single" w:color="000000" w:sz="4" w:space="0"/>
              <w:right w:val="single" w:color="000000" w:sz="4" w:space="0"/>
            </w:tcBorders>
          </w:tcPr>
          <w:p>
            <w:pPr>
              <w:pStyle w:val="9"/>
              <w:rPr>
                <w:rFonts w:ascii="Times New Roman"/>
                <w:sz w:val="18"/>
              </w:rPr>
            </w:pPr>
          </w:p>
        </w:tc>
        <w:tc>
          <w:tcPr>
            <w:tcW w:w="376" w:type="dxa"/>
            <w:tcBorders>
              <w:top w:val="single" w:color="000000" w:sz="4" w:space="0"/>
              <w:left w:val="single" w:color="000000" w:sz="4" w:space="0"/>
              <w:right w:val="single" w:color="000000" w:sz="4" w:space="0"/>
            </w:tcBorders>
          </w:tcPr>
          <w:p>
            <w:pPr>
              <w:pStyle w:val="9"/>
              <w:rPr>
                <w:rFonts w:ascii="Times New Roman"/>
                <w:sz w:val="18"/>
              </w:rPr>
            </w:pPr>
          </w:p>
        </w:tc>
        <w:tc>
          <w:tcPr>
            <w:tcW w:w="372" w:type="dxa"/>
            <w:tcBorders>
              <w:top w:val="single" w:color="000000" w:sz="4" w:space="0"/>
              <w:left w:val="single" w:color="000000" w:sz="4" w:space="0"/>
            </w:tcBorders>
          </w:tcPr>
          <w:p>
            <w:pPr>
              <w:pStyle w:val="9"/>
              <w:rPr>
                <w:rFonts w:ascii="Times New Roman"/>
                <w:sz w:val="18"/>
              </w:rPr>
            </w:pPr>
          </w:p>
        </w:tc>
      </w:tr>
    </w:tbl>
    <w:p>
      <w:pPr>
        <w:spacing w:after="0"/>
        <w:rPr>
          <w:rFonts w:ascii="Times New Roman"/>
          <w:sz w:val="18"/>
        </w:rPr>
        <w:sectPr>
          <w:type w:val="continuous"/>
          <w:pgSz w:w="11910" w:h="16840"/>
          <w:pgMar w:top="1460" w:right="1040" w:bottom="1240" w:left="1160" w:header="720" w:footer="720" w:gutter="0"/>
          <w:cols w:space="720" w:num="1"/>
        </w:sectPr>
      </w:pPr>
    </w:p>
    <w:tbl>
      <w:tblPr>
        <w:tblStyle w:val="5"/>
        <w:tblW w:w="0" w:type="auto"/>
        <w:tblInd w:w="124"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371"/>
        <w:gridCol w:w="368"/>
        <w:gridCol w:w="868"/>
        <w:gridCol w:w="1331"/>
        <w:gridCol w:w="370"/>
        <w:gridCol w:w="495"/>
        <w:gridCol w:w="537"/>
        <w:gridCol w:w="536"/>
        <w:gridCol w:w="453"/>
        <w:gridCol w:w="454"/>
        <w:gridCol w:w="564"/>
        <w:gridCol w:w="349"/>
        <w:gridCol w:w="531"/>
        <w:gridCol w:w="455"/>
        <w:gridCol w:w="371"/>
        <w:gridCol w:w="539"/>
        <w:gridCol w:w="377"/>
        <w:gridCol w:w="373"/>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0" w:hRule="atLeast"/>
        </w:trPr>
        <w:tc>
          <w:tcPr>
            <w:tcW w:w="371" w:type="dxa"/>
            <w:vMerge w:val="restart"/>
            <w:tcBorders>
              <w:bottom w:val="single" w:color="000000" w:sz="4" w:space="0"/>
              <w:right w:val="single" w:color="000000" w:sz="4" w:space="0"/>
            </w:tcBorders>
          </w:tcPr>
          <w:p>
            <w:pPr>
              <w:pStyle w:val="9"/>
              <w:rPr>
                <w:rFonts w:ascii="Times New Roman"/>
                <w:sz w:val="18"/>
              </w:rPr>
            </w:pPr>
          </w:p>
        </w:tc>
        <w:tc>
          <w:tcPr>
            <w:tcW w:w="368" w:type="dxa"/>
            <w:vMerge w:val="restart"/>
            <w:tcBorders>
              <w:left w:val="single" w:color="000000" w:sz="4" w:space="0"/>
              <w:bottom w:val="single" w:color="000000" w:sz="4" w:space="0"/>
              <w:right w:val="single" w:color="000000" w:sz="4" w:space="0"/>
            </w:tcBorders>
          </w:tcPr>
          <w:p>
            <w:pPr>
              <w:pStyle w:val="9"/>
              <w:spacing w:before="3" w:line="242" w:lineRule="auto"/>
              <w:ind w:left="98" w:right="77"/>
              <w:rPr>
                <w:sz w:val="18"/>
              </w:rPr>
            </w:pPr>
            <w:r>
              <w:rPr>
                <w:sz w:val="18"/>
              </w:rPr>
              <w:t>课程</w:t>
            </w:r>
          </w:p>
        </w:tc>
        <w:tc>
          <w:tcPr>
            <w:tcW w:w="868" w:type="dxa"/>
            <w:tcBorders>
              <w:left w:val="single" w:color="000000" w:sz="4" w:space="0"/>
              <w:bottom w:val="single" w:color="000000" w:sz="4" w:space="0"/>
              <w:right w:val="single" w:color="000000" w:sz="4" w:space="0"/>
            </w:tcBorders>
          </w:tcPr>
          <w:p>
            <w:pPr>
              <w:pStyle w:val="9"/>
              <w:spacing w:before="66"/>
              <w:ind w:left="59" w:right="38"/>
              <w:jc w:val="center"/>
              <w:rPr>
                <w:rFonts w:ascii="Times New Roman"/>
                <w:sz w:val="18"/>
              </w:rPr>
            </w:pPr>
            <w:r>
              <w:rPr>
                <w:rFonts w:ascii="Times New Roman"/>
                <w:sz w:val="18"/>
              </w:rPr>
              <w:t>05010078</w:t>
            </w:r>
          </w:p>
        </w:tc>
        <w:tc>
          <w:tcPr>
            <w:tcW w:w="1331" w:type="dxa"/>
            <w:tcBorders>
              <w:left w:val="single" w:color="000000" w:sz="4" w:space="0"/>
              <w:bottom w:val="single" w:color="000000" w:sz="4" w:space="0"/>
              <w:right w:val="single" w:color="000000" w:sz="4" w:space="0"/>
            </w:tcBorders>
          </w:tcPr>
          <w:p>
            <w:pPr>
              <w:pStyle w:val="9"/>
              <w:spacing w:before="56"/>
              <w:ind w:left="20"/>
              <w:jc w:val="center"/>
              <w:rPr>
                <w:sz w:val="18"/>
              </w:rPr>
            </w:pPr>
            <w:r>
              <w:rPr>
                <w:sz w:val="18"/>
              </w:rPr>
              <w:t>服装色彩学</w:t>
            </w:r>
          </w:p>
        </w:tc>
        <w:tc>
          <w:tcPr>
            <w:tcW w:w="370" w:type="dxa"/>
            <w:tcBorders>
              <w:left w:val="single" w:color="000000" w:sz="4" w:space="0"/>
              <w:bottom w:val="single" w:color="000000" w:sz="4" w:space="0"/>
              <w:right w:val="single" w:color="000000" w:sz="4" w:space="0"/>
            </w:tcBorders>
          </w:tcPr>
          <w:p>
            <w:pPr>
              <w:pStyle w:val="9"/>
              <w:rPr>
                <w:rFonts w:ascii="Times New Roman"/>
                <w:sz w:val="18"/>
              </w:rPr>
            </w:pPr>
          </w:p>
        </w:tc>
        <w:tc>
          <w:tcPr>
            <w:tcW w:w="495" w:type="dxa"/>
            <w:tcBorders>
              <w:left w:val="single" w:color="000000" w:sz="4" w:space="0"/>
              <w:bottom w:val="single" w:color="000000" w:sz="4" w:space="0"/>
              <w:right w:val="single" w:color="000000" w:sz="4" w:space="0"/>
            </w:tcBorders>
          </w:tcPr>
          <w:p>
            <w:pPr>
              <w:pStyle w:val="9"/>
              <w:spacing w:before="66"/>
              <w:ind w:left="123" w:right="96"/>
              <w:jc w:val="center"/>
              <w:rPr>
                <w:rFonts w:ascii="Times New Roman"/>
                <w:sz w:val="18"/>
              </w:rPr>
            </w:pPr>
            <w:r>
              <w:rPr>
                <w:rFonts w:ascii="Times New Roman"/>
                <w:sz w:val="18"/>
              </w:rPr>
              <w:t>1.5</w:t>
            </w:r>
          </w:p>
        </w:tc>
        <w:tc>
          <w:tcPr>
            <w:tcW w:w="537" w:type="dxa"/>
            <w:tcBorders>
              <w:left w:val="single" w:color="000000" w:sz="4" w:space="0"/>
              <w:bottom w:val="single" w:color="000000" w:sz="4" w:space="0"/>
              <w:right w:val="single" w:color="000000" w:sz="4" w:space="0"/>
            </w:tcBorders>
          </w:tcPr>
          <w:p>
            <w:pPr>
              <w:pStyle w:val="9"/>
              <w:spacing w:before="66"/>
              <w:ind w:left="76" w:right="51"/>
              <w:jc w:val="center"/>
              <w:rPr>
                <w:rFonts w:ascii="Times New Roman"/>
                <w:sz w:val="18"/>
              </w:rPr>
            </w:pPr>
            <w:r>
              <w:rPr>
                <w:rFonts w:ascii="Times New Roman"/>
                <w:sz w:val="18"/>
              </w:rPr>
              <w:t>24</w:t>
            </w:r>
          </w:p>
        </w:tc>
        <w:tc>
          <w:tcPr>
            <w:tcW w:w="536" w:type="dxa"/>
            <w:tcBorders>
              <w:left w:val="single" w:color="000000" w:sz="4" w:space="0"/>
              <w:bottom w:val="single" w:color="000000" w:sz="4" w:space="0"/>
              <w:right w:val="single" w:color="000000" w:sz="4" w:space="0"/>
            </w:tcBorders>
          </w:tcPr>
          <w:p>
            <w:pPr>
              <w:pStyle w:val="9"/>
              <w:spacing w:before="66"/>
              <w:ind w:left="121" w:right="93"/>
              <w:jc w:val="center"/>
              <w:rPr>
                <w:rFonts w:ascii="Times New Roman"/>
                <w:sz w:val="18"/>
              </w:rPr>
            </w:pPr>
            <w:r>
              <w:rPr>
                <w:rFonts w:ascii="Times New Roman"/>
                <w:sz w:val="18"/>
              </w:rPr>
              <w:t>12</w:t>
            </w:r>
          </w:p>
        </w:tc>
        <w:tc>
          <w:tcPr>
            <w:tcW w:w="453" w:type="dxa"/>
            <w:tcBorders>
              <w:left w:val="single" w:color="000000" w:sz="4" w:space="0"/>
              <w:bottom w:val="single" w:color="000000" w:sz="4" w:space="0"/>
              <w:right w:val="single" w:color="000000" w:sz="4" w:space="0"/>
            </w:tcBorders>
          </w:tcPr>
          <w:p>
            <w:pPr>
              <w:pStyle w:val="9"/>
              <w:spacing w:before="66"/>
              <w:ind w:left="81" w:right="51"/>
              <w:jc w:val="center"/>
              <w:rPr>
                <w:rFonts w:ascii="Times New Roman"/>
                <w:sz w:val="18"/>
              </w:rPr>
            </w:pPr>
            <w:r>
              <w:rPr>
                <w:rFonts w:ascii="Times New Roman"/>
                <w:sz w:val="18"/>
              </w:rPr>
              <w:t>12</w:t>
            </w:r>
          </w:p>
        </w:tc>
        <w:tc>
          <w:tcPr>
            <w:tcW w:w="454" w:type="dxa"/>
            <w:tcBorders>
              <w:left w:val="single" w:color="000000" w:sz="4" w:space="0"/>
              <w:bottom w:val="single" w:color="000000" w:sz="4" w:space="0"/>
              <w:right w:val="single" w:color="000000" w:sz="4" w:space="0"/>
            </w:tcBorders>
          </w:tcPr>
          <w:p>
            <w:pPr>
              <w:pStyle w:val="9"/>
              <w:spacing w:before="66"/>
              <w:ind w:left="82" w:right="51"/>
              <w:jc w:val="center"/>
              <w:rPr>
                <w:rFonts w:ascii="Times New Roman"/>
                <w:sz w:val="18"/>
              </w:rPr>
            </w:pPr>
            <w:r>
              <w:rPr>
                <w:rFonts w:ascii="Times New Roman"/>
                <w:sz w:val="18"/>
              </w:rPr>
              <w:t>6*4</w:t>
            </w:r>
          </w:p>
        </w:tc>
        <w:tc>
          <w:tcPr>
            <w:tcW w:w="564" w:type="dxa"/>
            <w:tcBorders>
              <w:left w:val="single" w:color="000000" w:sz="4" w:space="0"/>
              <w:bottom w:val="single" w:color="000000" w:sz="4" w:space="0"/>
              <w:right w:val="single" w:color="000000" w:sz="4" w:space="0"/>
            </w:tcBorders>
          </w:tcPr>
          <w:p>
            <w:pPr>
              <w:pStyle w:val="9"/>
              <w:rPr>
                <w:rFonts w:ascii="Times New Roman"/>
                <w:sz w:val="18"/>
              </w:rPr>
            </w:pPr>
          </w:p>
        </w:tc>
        <w:tc>
          <w:tcPr>
            <w:tcW w:w="349" w:type="dxa"/>
            <w:tcBorders>
              <w:left w:val="single" w:color="000000" w:sz="4" w:space="0"/>
              <w:bottom w:val="single" w:color="000000" w:sz="4" w:space="0"/>
              <w:right w:val="single" w:color="000000" w:sz="4" w:space="0"/>
            </w:tcBorders>
          </w:tcPr>
          <w:p>
            <w:pPr>
              <w:pStyle w:val="9"/>
              <w:rPr>
                <w:rFonts w:ascii="Times New Roman"/>
                <w:sz w:val="18"/>
              </w:rPr>
            </w:pPr>
          </w:p>
        </w:tc>
        <w:tc>
          <w:tcPr>
            <w:tcW w:w="531" w:type="dxa"/>
            <w:tcBorders>
              <w:left w:val="single" w:color="000000" w:sz="4" w:space="0"/>
              <w:bottom w:val="single" w:color="000000" w:sz="4" w:space="0"/>
              <w:right w:val="single" w:color="000000" w:sz="4" w:space="0"/>
            </w:tcBorders>
          </w:tcPr>
          <w:p>
            <w:pPr>
              <w:pStyle w:val="9"/>
              <w:rPr>
                <w:rFonts w:ascii="Times New Roman"/>
                <w:sz w:val="18"/>
              </w:rPr>
            </w:pPr>
          </w:p>
        </w:tc>
        <w:tc>
          <w:tcPr>
            <w:tcW w:w="455" w:type="dxa"/>
            <w:tcBorders>
              <w:left w:val="single" w:color="000000" w:sz="4" w:space="0"/>
              <w:bottom w:val="single" w:color="000000" w:sz="4" w:space="0"/>
              <w:right w:val="single" w:color="000000" w:sz="4" w:space="0"/>
            </w:tcBorders>
          </w:tcPr>
          <w:p>
            <w:pPr>
              <w:pStyle w:val="9"/>
              <w:rPr>
                <w:rFonts w:ascii="Times New Roman"/>
                <w:sz w:val="18"/>
              </w:rPr>
            </w:pPr>
          </w:p>
        </w:tc>
        <w:tc>
          <w:tcPr>
            <w:tcW w:w="371" w:type="dxa"/>
            <w:tcBorders>
              <w:left w:val="single" w:color="000000" w:sz="4" w:space="0"/>
              <w:bottom w:val="single" w:color="000000" w:sz="4" w:space="0"/>
              <w:right w:val="single" w:color="000000" w:sz="4" w:space="0"/>
            </w:tcBorders>
          </w:tcPr>
          <w:p>
            <w:pPr>
              <w:pStyle w:val="9"/>
              <w:rPr>
                <w:rFonts w:ascii="Times New Roman"/>
                <w:sz w:val="18"/>
              </w:rPr>
            </w:pPr>
          </w:p>
        </w:tc>
        <w:tc>
          <w:tcPr>
            <w:tcW w:w="539" w:type="dxa"/>
            <w:tcBorders>
              <w:left w:val="single" w:color="000000" w:sz="4" w:space="0"/>
              <w:bottom w:val="single" w:color="000000" w:sz="4" w:space="0"/>
              <w:right w:val="single" w:color="000000" w:sz="4" w:space="0"/>
            </w:tcBorders>
          </w:tcPr>
          <w:p>
            <w:pPr>
              <w:pStyle w:val="9"/>
              <w:rPr>
                <w:rFonts w:ascii="Times New Roman"/>
                <w:sz w:val="18"/>
              </w:rPr>
            </w:pPr>
          </w:p>
        </w:tc>
        <w:tc>
          <w:tcPr>
            <w:tcW w:w="377" w:type="dxa"/>
            <w:tcBorders>
              <w:left w:val="single" w:color="000000" w:sz="4" w:space="0"/>
              <w:bottom w:val="single" w:color="000000" w:sz="4" w:space="0"/>
              <w:right w:val="single" w:color="000000" w:sz="4" w:space="0"/>
            </w:tcBorders>
          </w:tcPr>
          <w:p>
            <w:pPr>
              <w:pStyle w:val="9"/>
              <w:rPr>
                <w:rFonts w:ascii="Times New Roman"/>
                <w:sz w:val="18"/>
              </w:rPr>
            </w:pPr>
          </w:p>
        </w:tc>
        <w:tc>
          <w:tcPr>
            <w:tcW w:w="373" w:type="dxa"/>
            <w:tcBorders>
              <w:left w:val="single" w:color="000000" w:sz="4" w:space="0"/>
              <w:bottom w:val="single" w:color="000000" w:sz="4" w:space="0"/>
            </w:tcBorders>
          </w:tcPr>
          <w:p>
            <w:pPr>
              <w:pStyle w:val="9"/>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0" w:hRule="atLeast"/>
        </w:trPr>
        <w:tc>
          <w:tcPr>
            <w:tcW w:w="371" w:type="dxa"/>
            <w:vMerge w:val="continue"/>
            <w:tcBorders>
              <w:top w:val="nil"/>
              <w:bottom w:val="single" w:color="000000" w:sz="4" w:space="0"/>
              <w:right w:val="single" w:color="000000" w:sz="4" w:space="0"/>
            </w:tcBorders>
          </w:tcPr>
          <w:p>
            <w:pPr>
              <w:rPr>
                <w:sz w:val="2"/>
                <w:szCs w:val="2"/>
              </w:rPr>
            </w:pPr>
          </w:p>
        </w:tc>
        <w:tc>
          <w:tcPr>
            <w:tcW w:w="368" w:type="dxa"/>
            <w:vMerge w:val="continue"/>
            <w:tcBorders>
              <w:top w:val="nil"/>
              <w:left w:val="single" w:color="000000" w:sz="4" w:space="0"/>
              <w:bottom w:val="single" w:color="000000" w:sz="4" w:space="0"/>
              <w:right w:val="single" w:color="000000" w:sz="4" w:space="0"/>
            </w:tcBorders>
          </w:tcPr>
          <w:p>
            <w:pPr>
              <w:rPr>
                <w:sz w:val="2"/>
                <w:szCs w:val="2"/>
              </w:rPr>
            </w:pPr>
          </w:p>
        </w:tc>
        <w:tc>
          <w:tcPr>
            <w:tcW w:w="868" w:type="dxa"/>
            <w:tcBorders>
              <w:top w:val="single" w:color="000000" w:sz="4" w:space="0"/>
              <w:left w:val="single" w:color="000000" w:sz="4" w:space="0"/>
              <w:bottom w:val="single" w:color="000000" w:sz="4" w:space="0"/>
              <w:right w:val="single" w:color="000000" w:sz="4" w:space="0"/>
            </w:tcBorders>
          </w:tcPr>
          <w:p>
            <w:pPr>
              <w:pStyle w:val="9"/>
              <w:spacing w:before="67"/>
              <w:ind w:left="59" w:right="38"/>
              <w:jc w:val="center"/>
              <w:rPr>
                <w:rFonts w:ascii="Times New Roman"/>
                <w:sz w:val="18"/>
              </w:rPr>
            </w:pPr>
            <w:r>
              <w:rPr>
                <w:rFonts w:ascii="Times New Roman"/>
                <w:sz w:val="18"/>
              </w:rPr>
              <w:t>05060013</w:t>
            </w:r>
          </w:p>
        </w:tc>
        <w:tc>
          <w:tcPr>
            <w:tcW w:w="1331" w:type="dxa"/>
            <w:tcBorders>
              <w:top w:val="single" w:color="000000" w:sz="4" w:space="0"/>
              <w:left w:val="single" w:color="000000" w:sz="4" w:space="0"/>
              <w:bottom w:val="single" w:color="000000" w:sz="4" w:space="0"/>
              <w:right w:val="single" w:color="000000" w:sz="4" w:space="0"/>
            </w:tcBorders>
          </w:tcPr>
          <w:p>
            <w:pPr>
              <w:pStyle w:val="9"/>
              <w:spacing w:before="56"/>
              <w:ind w:left="20"/>
              <w:jc w:val="center"/>
              <w:rPr>
                <w:sz w:val="18"/>
              </w:rPr>
            </w:pPr>
            <w:r>
              <w:rPr>
                <w:sz w:val="18"/>
              </w:rPr>
              <w:t>服装材料学</w:t>
            </w:r>
          </w:p>
        </w:tc>
        <w:tc>
          <w:tcPr>
            <w:tcW w:w="370"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95" w:type="dxa"/>
            <w:tcBorders>
              <w:top w:val="single" w:color="000000" w:sz="4" w:space="0"/>
              <w:left w:val="single" w:color="000000" w:sz="4" w:space="0"/>
              <w:bottom w:val="single" w:color="000000" w:sz="4" w:space="0"/>
              <w:right w:val="single" w:color="000000" w:sz="4" w:space="0"/>
            </w:tcBorders>
          </w:tcPr>
          <w:p>
            <w:pPr>
              <w:pStyle w:val="9"/>
              <w:spacing w:before="67"/>
              <w:ind w:left="123" w:right="96"/>
              <w:jc w:val="center"/>
              <w:rPr>
                <w:rFonts w:ascii="Times New Roman"/>
                <w:sz w:val="18"/>
              </w:rPr>
            </w:pPr>
            <w:r>
              <w:rPr>
                <w:rFonts w:ascii="Times New Roman"/>
                <w:sz w:val="18"/>
              </w:rPr>
              <w:t>1.5</w:t>
            </w:r>
          </w:p>
        </w:tc>
        <w:tc>
          <w:tcPr>
            <w:tcW w:w="537" w:type="dxa"/>
            <w:tcBorders>
              <w:top w:val="single" w:color="000000" w:sz="4" w:space="0"/>
              <w:left w:val="single" w:color="000000" w:sz="4" w:space="0"/>
              <w:bottom w:val="single" w:color="000000" w:sz="4" w:space="0"/>
              <w:right w:val="single" w:color="000000" w:sz="4" w:space="0"/>
            </w:tcBorders>
          </w:tcPr>
          <w:p>
            <w:pPr>
              <w:pStyle w:val="9"/>
              <w:spacing w:before="67"/>
              <w:ind w:left="76" w:right="51"/>
              <w:jc w:val="center"/>
              <w:rPr>
                <w:rFonts w:ascii="Times New Roman"/>
                <w:sz w:val="18"/>
              </w:rPr>
            </w:pPr>
            <w:r>
              <w:rPr>
                <w:rFonts w:ascii="Times New Roman"/>
                <w:sz w:val="18"/>
              </w:rPr>
              <w:t>24</w:t>
            </w:r>
          </w:p>
        </w:tc>
        <w:tc>
          <w:tcPr>
            <w:tcW w:w="536" w:type="dxa"/>
            <w:tcBorders>
              <w:top w:val="single" w:color="000000" w:sz="4" w:space="0"/>
              <w:left w:val="single" w:color="000000" w:sz="4" w:space="0"/>
              <w:bottom w:val="single" w:color="000000" w:sz="4" w:space="0"/>
              <w:right w:val="single" w:color="000000" w:sz="4" w:space="0"/>
            </w:tcBorders>
          </w:tcPr>
          <w:p>
            <w:pPr>
              <w:pStyle w:val="9"/>
              <w:spacing w:before="67"/>
              <w:ind w:left="121" w:right="93"/>
              <w:jc w:val="center"/>
              <w:rPr>
                <w:rFonts w:ascii="Times New Roman"/>
                <w:sz w:val="18"/>
              </w:rPr>
            </w:pPr>
            <w:r>
              <w:rPr>
                <w:rFonts w:ascii="Times New Roman"/>
                <w:sz w:val="18"/>
              </w:rPr>
              <w:t>16</w:t>
            </w:r>
          </w:p>
        </w:tc>
        <w:tc>
          <w:tcPr>
            <w:tcW w:w="453" w:type="dxa"/>
            <w:tcBorders>
              <w:top w:val="single" w:color="000000" w:sz="4" w:space="0"/>
              <w:left w:val="single" w:color="000000" w:sz="4" w:space="0"/>
              <w:bottom w:val="single" w:color="000000" w:sz="4" w:space="0"/>
              <w:right w:val="single" w:color="000000" w:sz="4" w:space="0"/>
            </w:tcBorders>
          </w:tcPr>
          <w:p>
            <w:pPr>
              <w:pStyle w:val="9"/>
              <w:spacing w:before="67"/>
              <w:ind w:left="29"/>
              <w:jc w:val="center"/>
              <w:rPr>
                <w:rFonts w:ascii="Times New Roman"/>
                <w:sz w:val="18"/>
              </w:rPr>
            </w:pPr>
            <w:r>
              <w:rPr>
                <w:rFonts w:ascii="Times New Roman"/>
                <w:sz w:val="18"/>
              </w:rPr>
              <w:t>8</w:t>
            </w:r>
          </w:p>
        </w:tc>
        <w:tc>
          <w:tcPr>
            <w:tcW w:w="45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6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4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1" w:type="dxa"/>
            <w:tcBorders>
              <w:top w:val="single" w:color="000000" w:sz="4" w:space="0"/>
              <w:left w:val="single" w:color="000000" w:sz="4" w:space="0"/>
              <w:bottom w:val="single" w:color="000000" w:sz="4" w:space="0"/>
              <w:right w:val="single" w:color="000000" w:sz="4" w:space="0"/>
            </w:tcBorders>
          </w:tcPr>
          <w:p>
            <w:pPr>
              <w:pStyle w:val="9"/>
              <w:spacing w:before="67"/>
              <w:ind w:left="79" w:right="40"/>
              <w:jc w:val="center"/>
              <w:rPr>
                <w:rFonts w:ascii="Times New Roman"/>
                <w:sz w:val="18"/>
              </w:rPr>
            </w:pPr>
            <w:r>
              <w:rPr>
                <w:rFonts w:ascii="Times New Roman"/>
                <w:sz w:val="18"/>
              </w:rPr>
              <w:t>6*4</w:t>
            </w:r>
          </w:p>
        </w:tc>
        <w:tc>
          <w:tcPr>
            <w:tcW w:w="455"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1"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7"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3" w:type="dxa"/>
            <w:tcBorders>
              <w:top w:val="single" w:color="000000" w:sz="4" w:space="0"/>
              <w:left w:val="single" w:color="000000" w:sz="4" w:space="0"/>
              <w:bottom w:val="single" w:color="000000" w:sz="4" w:space="0"/>
            </w:tcBorders>
          </w:tcPr>
          <w:p>
            <w:pPr>
              <w:pStyle w:val="9"/>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6" w:hRule="atLeast"/>
        </w:trPr>
        <w:tc>
          <w:tcPr>
            <w:tcW w:w="371" w:type="dxa"/>
            <w:vMerge w:val="continue"/>
            <w:tcBorders>
              <w:top w:val="nil"/>
              <w:bottom w:val="single" w:color="000000" w:sz="4" w:space="0"/>
              <w:right w:val="single" w:color="000000" w:sz="4" w:space="0"/>
            </w:tcBorders>
          </w:tcPr>
          <w:p>
            <w:pPr>
              <w:rPr>
                <w:sz w:val="2"/>
                <w:szCs w:val="2"/>
              </w:rPr>
            </w:pPr>
          </w:p>
        </w:tc>
        <w:tc>
          <w:tcPr>
            <w:tcW w:w="368" w:type="dxa"/>
            <w:vMerge w:val="continue"/>
            <w:tcBorders>
              <w:top w:val="nil"/>
              <w:left w:val="single" w:color="000000" w:sz="4" w:space="0"/>
              <w:bottom w:val="single" w:color="000000" w:sz="4" w:space="0"/>
              <w:right w:val="single" w:color="000000" w:sz="4" w:space="0"/>
            </w:tcBorders>
          </w:tcPr>
          <w:p>
            <w:pPr>
              <w:rPr>
                <w:sz w:val="2"/>
                <w:szCs w:val="2"/>
              </w:rPr>
            </w:pPr>
          </w:p>
        </w:tc>
        <w:tc>
          <w:tcPr>
            <w:tcW w:w="868" w:type="dxa"/>
            <w:tcBorders>
              <w:top w:val="single" w:color="000000" w:sz="4" w:space="0"/>
              <w:left w:val="single" w:color="000000" w:sz="4" w:space="0"/>
              <w:bottom w:val="single" w:color="000000" w:sz="4" w:space="0"/>
              <w:right w:val="single" w:color="000000" w:sz="4" w:space="0"/>
            </w:tcBorders>
          </w:tcPr>
          <w:p>
            <w:pPr>
              <w:pStyle w:val="9"/>
              <w:spacing w:before="130"/>
              <w:ind w:left="59" w:right="38"/>
              <w:jc w:val="center"/>
              <w:rPr>
                <w:rFonts w:ascii="Times New Roman"/>
                <w:sz w:val="18"/>
              </w:rPr>
            </w:pPr>
            <w:r>
              <w:rPr>
                <w:rFonts w:ascii="Times New Roman"/>
                <w:sz w:val="18"/>
              </w:rPr>
              <w:t>05100005</w:t>
            </w:r>
          </w:p>
        </w:tc>
        <w:tc>
          <w:tcPr>
            <w:tcW w:w="1331" w:type="dxa"/>
            <w:tcBorders>
              <w:top w:val="single" w:color="000000" w:sz="4" w:space="0"/>
              <w:left w:val="single" w:color="000000" w:sz="4" w:space="0"/>
              <w:bottom w:val="single" w:color="000000" w:sz="4" w:space="0"/>
              <w:right w:val="single" w:color="000000" w:sz="4" w:space="0"/>
            </w:tcBorders>
          </w:tcPr>
          <w:p>
            <w:pPr>
              <w:pStyle w:val="9"/>
              <w:spacing w:before="2"/>
              <w:ind w:left="20"/>
              <w:jc w:val="center"/>
              <w:rPr>
                <w:sz w:val="18"/>
              </w:rPr>
            </w:pPr>
            <w:r>
              <w:rPr>
                <w:sz w:val="18"/>
              </w:rPr>
              <w:t>服装专业英语</w:t>
            </w:r>
          </w:p>
          <w:p>
            <w:pPr>
              <w:pStyle w:val="9"/>
              <w:spacing w:before="2" w:line="212" w:lineRule="exact"/>
              <w:ind w:left="20"/>
              <w:jc w:val="center"/>
              <w:rPr>
                <w:sz w:val="18"/>
              </w:rPr>
            </w:pPr>
            <w:r>
              <w:rPr>
                <w:sz w:val="18"/>
              </w:rPr>
              <w:t>（双语）</w:t>
            </w:r>
          </w:p>
        </w:tc>
        <w:tc>
          <w:tcPr>
            <w:tcW w:w="370"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95" w:type="dxa"/>
            <w:tcBorders>
              <w:top w:val="single" w:color="000000" w:sz="4" w:space="0"/>
              <w:left w:val="single" w:color="000000" w:sz="4" w:space="0"/>
              <w:bottom w:val="single" w:color="000000" w:sz="4" w:space="0"/>
              <w:right w:val="single" w:color="000000" w:sz="4" w:space="0"/>
            </w:tcBorders>
          </w:tcPr>
          <w:p>
            <w:pPr>
              <w:pStyle w:val="9"/>
              <w:spacing w:before="130"/>
              <w:ind w:left="123" w:right="96"/>
              <w:jc w:val="center"/>
              <w:rPr>
                <w:rFonts w:ascii="Times New Roman"/>
                <w:sz w:val="18"/>
              </w:rPr>
            </w:pPr>
            <w:r>
              <w:rPr>
                <w:rFonts w:ascii="Times New Roman"/>
                <w:sz w:val="18"/>
              </w:rPr>
              <w:t>1.5</w:t>
            </w:r>
          </w:p>
        </w:tc>
        <w:tc>
          <w:tcPr>
            <w:tcW w:w="537" w:type="dxa"/>
            <w:tcBorders>
              <w:top w:val="single" w:color="000000" w:sz="4" w:space="0"/>
              <w:left w:val="single" w:color="000000" w:sz="4" w:space="0"/>
              <w:bottom w:val="single" w:color="000000" w:sz="4" w:space="0"/>
              <w:right w:val="single" w:color="000000" w:sz="4" w:space="0"/>
            </w:tcBorders>
          </w:tcPr>
          <w:p>
            <w:pPr>
              <w:pStyle w:val="9"/>
              <w:spacing w:before="130"/>
              <w:ind w:left="76" w:right="51"/>
              <w:jc w:val="center"/>
              <w:rPr>
                <w:rFonts w:ascii="Times New Roman"/>
                <w:sz w:val="18"/>
              </w:rPr>
            </w:pPr>
            <w:r>
              <w:rPr>
                <w:rFonts w:ascii="Times New Roman"/>
                <w:sz w:val="18"/>
              </w:rPr>
              <w:t>24</w:t>
            </w:r>
          </w:p>
        </w:tc>
        <w:tc>
          <w:tcPr>
            <w:tcW w:w="536" w:type="dxa"/>
            <w:tcBorders>
              <w:top w:val="single" w:color="000000" w:sz="4" w:space="0"/>
              <w:left w:val="single" w:color="000000" w:sz="4" w:space="0"/>
              <w:bottom w:val="single" w:color="000000" w:sz="4" w:space="0"/>
              <w:right w:val="single" w:color="000000" w:sz="4" w:space="0"/>
            </w:tcBorders>
          </w:tcPr>
          <w:p>
            <w:pPr>
              <w:pStyle w:val="9"/>
              <w:spacing w:before="130"/>
              <w:ind w:left="121" w:right="93"/>
              <w:jc w:val="center"/>
              <w:rPr>
                <w:rFonts w:ascii="Times New Roman"/>
                <w:sz w:val="18"/>
              </w:rPr>
            </w:pPr>
            <w:r>
              <w:rPr>
                <w:rFonts w:ascii="Times New Roman"/>
                <w:sz w:val="18"/>
              </w:rPr>
              <w:t>20</w:t>
            </w:r>
          </w:p>
        </w:tc>
        <w:tc>
          <w:tcPr>
            <w:tcW w:w="453" w:type="dxa"/>
            <w:tcBorders>
              <w:top w:val="single" w:color="000000" w:sz="4" w:space="0"/>
              <w:left w:val="single" w:color="000000" w:sz="4" w:space="0"/>
              <w:bottom w:val="single" w:color="000000" w:sz="4" w:space="0"/>
              <w:right w:val="single" w:color="000000" w:sz="4" w:space="0"/>
            </w:tcBorders>
          </w:tcPr>
          <w:p>
            <w:pPr>
              <w:pStyle w:val="9"/>
              <w:spacing w:before="130"/>
              <w:ind w:left="29"/>
              <w:jc w:val="center"/>
              <w:rPr>
                <w:rFonts w:ascii="Times New Roman"/>
                <w:sz w:val="18"/>
              </w:rPr>
            </w:pPr>
            <w:r>
              <w:rPr>
                <w:rFonts w:ascii="Times New Roman"/>
                <w:sz w:val="18"/>
              </w:rPr>
              <w:t>4</w:t>
            </w:r>
          </w:p>
        </w:tc>
        <w:tc>
          <w:tcPr>
            <w:tcW w:w="45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6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4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1" w:type="dxa"/>
            <w:tcBorders>
              <w:top w:val="single" w:color="000000" w:sz="4" w:space="0"/>
              <w:left w:val="single" w:color="000000" w:sz="4" w:space="0"/>
              <w:bottom w:val="single" w:color="000000" w:sz="4" w:space="0"/>
              <w:right w:val="single" w:color="000000" w:sz="4" w:space="0"/>
            </w:tcBorders>
          </w:tcPr>
          <w:p>
            <w:pPr>
              <w:pStyle w:val="9"/>
              <w:spacing w:before="130"/>
              <w:ind w:left="79" w:right="40"/>
              <w:jc w:val="center"/>
              <w:rPr>
                <w:rFonts w:ascii="Times New Roman"/>
                <w:sz w:val="18"/>
              </w:rPr>
            </w:pPr>
            <w:r>
              <w:rPr>
                <w:rFonts w:ascii="Times New Roman"/>
                <w:sz w:val="18"/>
              </w:rPr>
              <w:t>6*4</w:t>
            </w:r>
          </w:p>
        </w:tc>
        <w:tc>
          <w:tcPr>
            <w:tcW w:w="455"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1"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7"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3" w:type="dxa"/>
            <w:tcBorders>
              <w:top w:val="single" w:color="000000" w:sz="4" w:space="0"/>
              <w:left w:val="single" w:color="000000" w:sz="4" w:space="0"/>
              <w:bottom w:val="single" w:color="000000" w:sz="4" w:space="0"/>
            </w:tcBorders>
          </w:tcPr>
          <w:p>
            <w:pPr>
              <w:pStyle w:val="9"/>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0" w:hRule="atLeast"/>
        </w:trPr>
        <w:tc>
          <w:tcPr>
            <w:tcW w:w="371" w:type="dxa"/>
            <w:vMerge w:val="continue"/>
            <w:tcBorders>
              <w:top w:val="nil"/>
              <w:bottom w:val="single" w:color="000000" w:sz="4" w:space="0"/>
              <w:right w:val="single" w:color="000000" w:sz="4" w:space="0"/>
            </w:tcBorders>
          </w:tcPr>
          <w:p>
            <w:pPr>
              <w:rPr>
                <w:sz w:val="2"/>
                <w:szCs w:val="2"/>
              </w:rPr>
            </w:pPr>
          </w:p>
        </w:tc>
        <w:tc>
          <w:tcPr>
            <w:tcW w:w="368" w:type="dxa"/>
            <w:vMerge w:val="continue"/>
            <w:tcBorders>
              <w:top w:val="nil"/>
              <w:left w:val="single" w:color="000000" w:sz="4" w:space="0"/>
              <w:bottom w:val="single" w:color="000000" w:sz="4" w:space="0"/>
              <w:right w:val="single" w:color="000000" w:sz="4" w:space="0"/>
            </w:tcBorders>
          </w:tcPr>
          <w:p>
            <w:pPr>
              <w:rPr>
                <w:sz w:val="2"/>
                <w:szCs w:val="2"/>
              </w:rPr>
            </w:pPr>
          </w:p>
        </w:tc>
        <w:tc>
          <w:tcPr>
            <w:tcW w:w="868" w:type="dxa"/>
            <w:tcBorders>
              <w:top w:val="single" w:color="000000" w:sz="4" w:space="0"/>
              <w:left w:val="single" w:color="000000" w:sz="4" w:space="0"/>
              <w:bottom w:val="single" w:color="000000" w:sz="4" w:space="0"/>
              <w:right w:val="single" w:color="000000" w:sz="4" w:space="0"/>
            </w:tcBorders>
          </w:tcPr>
          <w:p>
            <w:pPr>
              <w:pStyle w:val="9"/>
              <w:spacing w:before="67"/>
              <w:ind w:left="59" w:right="38"/>
              <w:jc w:val="center"/>
              <w:rPr>
                <w:rFonts w:ascii="Times New Roman"/>
                <w:sz w:val="18"/>
              </w:rPr>
            </w:pPr>
            <w:r>
              <w:rPr>
                <w:rFonts w:ascii="Times New Roman"/>
                <w:sz w:val="18"/>
              </w:rPr>
              <w:t>05060099</w:t>
            </w:r>
          </w:p>
        </w:tc>
        <w:tc>
          <w:tcPr>
            <w:tcW w:w="1331" w:type="dxa"/>
            <w:tcBorders>
              <w:top w:val="single" w:color="000000" w:sz="4" w:space="0"/>
              <w:left w:val="single" w:color="000000" w:sz="4" w:space="0"/>
              <w:bottom w:val="single" w:color="000000" w:sz="4" w:space="0"/>
              <w:right w:val="single" w:color="000000" w:sz="4" w:space="0"/>
            </w:tcBorders>
          </w:tcPr>
          <w:p>
            <w:pPr>
              <w:pStyle w:val="9"/>
              <w:spacing w:before="56"/>
              <w:ind w:left="20"/>
              <w:jc w:val="center"/>
              <w:rPr>
                <w:sz w:val="18"/>
              </w:rPr>
            </w:pPr>
            <w:r>
              <w:rPr>
                <w:sz w:val="18"/>
              </w:rPr>
              <w:t>服装纸样设计</w:t>
            </w:r>
          </w:p>
        </w:tc>
        <w:tc>
          <w:tcPr>
            <w:tcW w:w="370"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95" w:type="dxa"/>
            <w:tcBorders>
              <w:top w:val="single" w:color="000000" w:sz="4" w:space="0"/>
              <w:left w:val="single" w:color="000000" w:sz="4" w:space="0"/>
              <w:bottom w:val="single" w:color="000000" w:sz="4" w:space="0"/>
              <w:right w:val="single" w:color="000000" w:sz="4" w:space="0"/>
            </w:tcBorders>
          </w:tcPr>
          <w:p>
            <w:pPr>
              <w:pStyle w:val="9"/>
              <w:spacing w:before="67"/>
              <w:ind w:left="123" w:right="96"/>
              <w:jc w:val="center"/>
              <w:rPr>
                <w:rFonts w:ascii="Times New Roman"/>
                <w:sz w:val="18"/>
              </w:rPr>
            </w:pPr>
            <w:r>
              <w:rPr>
                <w:rFonts w:ascii="Times New Roman"/>
                <w:sz w:val="18"/>
              </w:rPr>
              <w:t>3.5</w:t>
            </w:r>
          </w:p>
        </w:tc>
        <w:tc>
          <w:tcPr>
            <w:tcW w:w="537" w:type="dxa"/>
            <w:tcBorders>
              <w:top w:val="single" w:color="000000" w:sz="4" w:space="0"/>
              <w:left w:val="single" w:color="000000" w:sz="4" w:space="0"/>
              <w:bottom w:val="single" w:color="000000" w:sz="4" w:space="0"/>
              <w:right w:val="single" w:color="000000" w:sz="4" w:space="0"/>
            </w:tcBorders>
          </w:tcPr>
          <w:p>
            <w:pPr>
              <w:pStyle w:val="9"/>
              <w:spacing w:before="67"/>
              <w:ind w:left="76" w:right="51"/>
              <w:jc w:val="center"/>
              <w:rPr>
                <w:rFonts w:ascii="Times New Roman"/>
                <w:sz w:val="18"/>
              </w:rPr>
            </w:pPr>
            <w:r>
              <w:rPr>
                <w:rFonts w:ascii="Times New Roman"/>
                <w:sz w:val="18"/>
              </w:rPr>
              <w:t>64</w:t>
            </w:r>
          </w:p>
        </w:tc>
        <w:tc>
          <w:tcPr>
            <w:tcW w:w="536" w:type="dxa"/>
            <w:tcBorders>
              <w:top w:val="single" w:color="000000" w:sz="4" w:space="0"/>
              <w:left w:val="single" w:color="000000" w:sz="4" w:space="0"/>
              <w:bottom w:val="single" w:color="000000" w:sz="4" w:space="0"/>
              <w:right w:val="single" w:color="000000" w:sz="4" w:space="0"/>
            </w:tcBorders>
          </w:tcPr>
          <w:p>
            <w:pPr>
              <w:pStyle w:val="9"/>
              <w:spacing w:before="67"/>
              <w:ind w:left="121" w:right="93"/>
              <w:jc w:val="center"/>
              <w:rPr>
                <w:rFonts w:ascii="Times New Roman"/>
                <w:sz w:val="18"/>
              </w:rPr>
            </w:pPr>
            <w:r>
              <w:rPr>
                <w:rFonts w:ascii="Times New Roman"/>
                <w:sz w:val="18"/>
              </w:rPr>
              <w:t>32</w:t>
            </w:r>
          </w:p>
        </w:tc>
        <w:tc>
          <w:tcPr>
            <w:tcW w:w="453" w:type="dxa"/>
            <w:tcBorders>
              <w:top w:val="single" w:color="000000" w:sz="4" w:space="0"/>
              <w:left w:val="single" w:color="000000" w:sz="4" w:space="0"/>
              <w:bottom w:val="single" w:color="000000" w:sz="4" w:space="0"/>
              <w:right w:val="single" w:color="000000" w:sz="4" w:space="0"/>
            </w:tcBorders>
          </w:tcPr>
          <w:p>
            <w:pPr>
              <w:pStyle w:val="9"/>
              <w:spacing w:before="67"/>
              <w:ind w:left="81" w:right="51"/>
              <w:jc w:val="center"/>
              <w:rPr>
                <w:rFonts w:ascii="Times New Roman"/>
                <w:sz w:val="18"/>
              </w:rPr>
            </w:pPr>
            <w:r>
              <w:rPr>
                <w:rFonts w:ascii="Times New Roman"/>
                <w:sz w:val="18"/>
              </w:rPr>
              <w:t>32</w:t>
            </w:r>
          </w:p>
        </w:tc>
        <w:tc>
          <w:tcPr>
            <w:tcW w:w="45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6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4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1"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55" w:type="dxa"/>
            <w:tcBorders>
              <w:top w:val="single" w:color="000000" w:sz="4" w:space="0"/>
              <w:left w:val="single" w:color="000000" w:sz="4" w:space="0"/>
              <w:bottom w:val="single" w:color="000000" w:sz="4" w:space="0"/>
              <w:right w:val="single" w:color="000000" w:sz="4" w:space="0"/>
            </w:tcBorders>
          </w:tcPr>
          <w:p>
            <w:pPr>
              <w:pStyle w:val="9"/>
              <w:spacing w:before="67"/>
              <w:ind w:left="87" w:right="48"/>
              <w:jc w:val="center"/>
              <w:rPr>
                <w:rFonts w:ascii="Times New Roman"/>
                <w:sz w:val="18"/>
              </w:rPr>
            </w:pPr>
            <w:r>
              <w:rPr>
                <w:rFonts w:ascii="Times New Roman"/>
                <w:sz w:val="18"/>
              </w:rPr>
              <w:t>8*8</w:t>
            </w:r>
          </w:p>
        </w:tc>
        <w:tc>
          <w:tcPr>
            <w:tcW w:w="371"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7"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3" w:type="dxa"/>
            <w:tcBorders>
              <w:top w:val="single" w:color="000000" w:sz="4" w:space="0"/>
              <w:left w:val="single" w:color="000000" w:sz="4" w:space="0"/>
              <w:bottom w:val="single" w:color="000000" w:sz="4" w:space="0"/>
            </w:tcBorders>
          </w:tcPr>
          <w:p>
            <w:pPr>
              <w:pStyle w:val="9"/>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40" w:hRule="atLeast"/>
        </w:trPr>
        <w:tc>
          <w:tcPr>
            <w:tcW w:w="371" w:type="dxa"/>
            <w:vMerge w:val="continue"/>
            <w:tcBorders>
              <w:top w:val="nil"/>
              <w:bottom w:val="single" w:color="000000" w:sz="4" w:space="0"/>
              <w:right w:val="single" w:color="000000" w:sz="4" w:space="0"/>
            </w:tcBorders>
          </w:tcPr>
          <w:p>
            <w:pPr>
              <w:rPr>
                <w:sz w:val="2"/>
                <w:szCs w:val="2"/>
              </w:rPr>
            </w:pPr>
          </w:p>
        </w:tc>
        <w:tc>
          <w:tcPr>
            <w:tcW w:w="368" w:type="dxa"/>
            <w:vMerge w:val="continue"/>
            <w:tcBorders>
              <w:top w:val="nil"/>
              <w:left w:val="single" w:color="000000" w:sz="4" w:space="0"/>
              <w:bottom w:val="single" w:color="000000" w:sz="4" w:space="0"/>
              <w:right w:val="single" w:color="000000" w:sz="4" w:space="0"/>
            </w:tcBorders>
          </w:tcPr>
          <w:p>
            <w:pPr>
              <w:rPr>
                <w:sz w:val="2"/>
                <w:szCs w:val="2"/>
              </w:rPr>
            </w:pPr>
          </w:p>
        </w:tc>
        <w:tc>
          <w:tcPr>
            <w:tcW w:w="868" w:type="dxa"/>
            <w:tcBorders>
              <w:top w:val="single" w:color="000000" w:sz="4" w:space="0"/>
              <w:left w:val="single" w:color="000000" w:sz="4" w:space="0"/>
              <w:bottom w:val="single" w:color="000000" w:sz="4" w:space="0"/>
              <w:right w:val="single" w:color="000000" w:sz="4" w:space="0"/>
            </w:tcBorders>
          </w:tcPr>
          <w:p>
            <w:pPr>
              <w:pStyle w:val="9"/>
              <w:spacing w:before="67"/>
              <w:ind w:left="59" w:right="38"/>
              <w:jc w:val="center"/>
              <w:rPr>
                <w:rFonts w:ascii="Times New Roman"/>
                <w:sz w:val="18"/>
              </w:rPr>
            </w:pPr>
            <w:r>
              <w:rPr>
                <w:rFonts w:ascii="Times New Roman"/>
                <w:sz w:val="18"/>
              </w:rPr>
              <w:t>05060102</w:t>
            </w:r>
          </w:p>
        </w:tc>
        <w:tc>
          <w:tcPr>
            <w:tcW w:w="1331" w:type="dxa"/>
            <w:tcBorders>
              <w:top w:val="single" w:color="000000" w:sz="4" w:space="0"/>
              <w:left w:val="single" w:color="000000" w:sz="4" w:space="0"/>
              <w:bottom w:val="single" w:color="000000" w:sz="4" w:space="0"/>
              <w:right w:val="single" w:color="000000" w:sz="4" w:space="0"/>
            </w:tcBorders>
          </w:tcPr>
          <w:p>
            <w:pPr>
              <w:pStyle w:val="9"/>
              <w:spacing w:before="55"/>
              <w:ind w:left="20"/>
              <w:jc w:val="center"/>
              <w:rPr>
                <w:sz w:val="18"/>
              </w:rPr>
            </w:pPr>
            <w:r>
              <w:rPr>
                <w:sz w:val="18"/>
              </w:rPr>
              <w:t>工业纸样设计</w:t>
            </w:r>
          </w:p>
        </w:tc>
        <w:tc>
          <w:tcPr>
            <w:tcW w:w="370"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95" w:type="dxa"/>
            <w:tcBorders>
              <w:top w:val="single" w:color="000000" w:sz="4" w:space="0"/>
              <w:left w:val="single" w:color="000000" w:sz="4" w:space="0"/>
              <w:bottom w:val="single" w:color="000000" w:sz="4" w:space="0"/>
              <w:right w:val="single" w:color="000000" w:sz="4" w:space="0"/>
            </w:tcBorders>
          </w:tcPr>
          <w:p>
            <w:pPr>
              <w:pStyle w:val="9"/>
              <w:spacing w:before="67"/>
              <w:ind w:left="123" w:right="96"/>
              <w:jc w:val="center"/>
              <w:rPr>
                <w:rFonts w:ascii="Times New Roman"/>
                <w:sz w:val="18"/>
              </w:rPr>
            </w:pPr>
            <w:r>
              <w:rPr>
                <w:rFonts w:ascii="Times New Roman"/>
                <w:sz w:val="18"/>
              </w:rPr>
              <w:t>3.5</w:t>
            </w:r>
          </w:p>
        </w:tc>
        <w:tc>
          <w:tcPr>
            <w:tcW w:w="537" w:type="dxa"/>
            <w:tcBorders>
              <w:top w:val="single" w:color="000000" w:sz="4" w:space="0"/>
              <w:left w:val="single" w:color="000000" w:sz="4" w:space="0"/>
              <w:bottom w:val="single" w:color="000000" w:sz="4" w:space="0"/>
              <w:right w:val="single" w:color="000000" w:sz="4" w:space="0"/>
            </w:tcBorders>
          </w:tcPr>
          <w:p>
            <w:pPr>
              <w:pStyle w:val="9"/>
              <w:spacing w:before="67"/>
              <w:ind w:left="76" w:right="51"/>
              <w:jc w:val="center"/>
              <w:rPr>
                <w:rFonts w:ascii="Times New Roman"/>
                <w:sz w:val="18"/>
              </w:rPr>
            </w:pPr>
            <w:r>
              <w:rPr>
                <w:rFonts w:ascii="Times New Roman"/>
                <w:sz w:val="18"/>
              </w:rPr>
              <w:t>64</w:t>
            </w:r>
          </w:p>
        </w:tc>
        <w:tc>
          <w:tcPr>
            <w:tcW w:w="536" w:type="dxa"/>
            <w:tcBorders>
              <w:top w:val="single" w:color="000000" w:sz="4" w:space="0"/>
              <w:left w:val="single" w:color="000000" w:sz="4" w:space="0"/>
              <w:bottom w:val="single" w:color="000000" w:sz="4" w:space="0"/>
              <w:right w:val="single" w:color="000000" w:sz="4" w:space="0"/>
            </w:tcBorders>
          </w:tcPr>
          <w:p>
            <w:pPr>
              <w:pStyle w:val="9"/>
              <w:spacing w:before="67"/>
              <w:ind w:left="121" w:right="93"/>
              <w:jc w:val="center"/>
              <w:rPr>
                <w:rFonts w:ascii="Times New Roman"/>
                <w:sz w:val="18"/>
              </w:rPr>
            </w:pPr>
            <w:r>
              <w:rPr>
                <w:rFonts w:ascii="Times New Roman"/>
                <w:sz w:val="18"/>
              </w:rPr>
              <w:t>32</w:t>
            </w:r>
          </w:p>
        </w:tc>
        <w:tc>
          <w:tcPr>
            <w:tcW w:w="453" w:type="dxa"/>
            <w:tcBorders>
              <w:top w:val="single" w:color="000000" w:sz="4" w:space="0"/>
              <w:left w:val="single" w:color="000000" w:sz="4" w:space="0"/>
              <w:bottom w:val="single" w:color="000000" w:sz="4" w:space="0"/>
              <w:right w:val="single" w:color="000000" w:sz="4" w:space="0"/>
            </w:tcBorders>
          </w:tcPr>
          <w:p>
            <w:pPr>
              <w:pStyle w:val="9"/>
              <w:spacing w:before="67"/>
              <w:ind w:left="81" w:right="51"/>
              <w:jc w:val="center"/>
              <w:rPr>
                <w:rFonts w:ascii="Times New Roman"/>
                <w:sz w:val="18"/>
              </w:rPr>
            </w:pPr>
            <w:r>
              <w:rPr>
                <w:rFonts w:ascii="Times New Roman"/>
                <w:sz w:val="18"/>
              </w:rPr>
              <w:t>32</w:t>
            </w:r>
          </w:p>
        </w:tc>
        <w:tc>
          <w:tcPr>
            <w:tcW w:w="45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6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4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1"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55" w:type="dxa"/>
            <w:tcBorders>
              <w:top w:val="single" w:color="000000" w:sz="4" w:space="0"/>
              <w:left w:val="single" w:color="000000" w:sz="4" w:space="0"/>
              <w:bottom w:val="single" w:color="000000" w:sz="4" w:space="0"/>
              <w:right w:val="single" w:color="000000" w:sz="4" w:space="0"/>
            </w:tcBorders>
          </w:tcPr>
          <w:p>
            <w:pPr>
              <w:pStyle w:val="9"/>
              <w:spacing w:before="67"/>
              <w:ind w:left="87" w:right="48"/>
              <w:jc w:val="center"/>
              <w:rPr>
                <w:rFonts w:ascii="Times New Roman"/>
                <w:sz w:val="18"/>
              </w:rPr>
            </w:pPr>
            <w:r>
              <w:rPr>
                <w:rFonts w:ascii="Times New Roman"/>
                <w:sz w:val="18"/>
              </w:rPr>
              <w:t>8*8</w:t>
            </w:r>
          </w:p>
        </w:tc>
        <w:tc>
          <w:tcPr>
            <w:tcW w:w="371"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7"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3" w:type="dxa"/>
            <w:tcBorders>
              <w:top w:val="single" w:color="000000" w:sz="4" w:space="0"/>
              <w:left w:val="single" w:color="000000" w:sz="4" w:space="0"/>
              <w:bottom w:val="single" w:color="000000" w:sz="4" w:space="0"/>
            </w:tcBorders>
          </w:tcPr>
          <w:p>
            <w:pPr>
              <w:pStyle w:val="9"/>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9" w:hRule="atLeast"/>
        </w:trPr>
        <w:tc>
          <w:tcPr>
            <w:tcW w:w="371" w:type="dxa"/>
            <w:vMerge w:val="continue"/>
            <w:tcBorders>
              <w:top w:val="nil"/>
              <w:bottom w:val="single" w:color="000000" w:sz="4" w:space="0"/>
              <w:right w:val="single" w:color="000000" w:sz="4" w:space="0"/>
            </w:tcBorders>
          </w:tcPr>
          <w:p>
            <w:pPr>
              <w:rPr>
                <w:sz w:val="2"/>
                <w:szCs w:val="2"/>
              </w:rPr>
            </w:pPr>
          </w:p>
        </w:tc>
        <w:tc>
          <w:tcPr>
            <w:tcW w:w="368" w:type="dxa"/>
            <w:vMerge w:val="continue"/>
            <w:tcBorders>
              <w:top w:val="nil"/>
              <w:left w:val="single" w:color="000000" w:sz="4" w:space="0"/>
              <w:bottom w:val="single" w:color="000000" w:sz="4" w:space="0"/>
              <w:right w:val="single" w:color="000000" w:sz="4" w:space="0"/>
            </w:tcBorders>
          </w:tcPr>
          <w:p>
            <w:pPr>
              <w:rPr>
                <w:sz w:val="2"/>
                <w:szCs w:val="2"/>
              </w:rPr>
            </w:pPr>
          </w:p>
        </w:tc>
        <w:tc>
          <w:tcPr>
            <w:tcW w:w="868" w:type="dxa"/>
            <w:tcBorders>
              <w:top w:val="single" w:color="000000" w:sz="4" w:space="0"/>
              <w:left w:val="single" w:color="000000" w:sz="4" w:space="0"/>
              <w:bottom w:val="single" w:color="000000" w:sz="4" w:space="0"/>
              <w:right w:val="single" w:color="000000" w:sz="4" w:space="0"/>
            </w:tcBorders>
          </w:tcPr>
          <w:p>
            <w:pPr>
              <w:pStyle w:val="9"/>
              <w:spacing w:before="65"/>
              <w:ind w:left="59" w:right="38"/>
              <w:jc w:val="center"/>
              <w:rPr>
                <w:rFonts w:ascii="Times New Roman"/>
                <w:sz w:val="18"/>
              </w:rPr>
            </w:pPr>
            <w:r>
              <w:rPr>
                <w:rFonts w:ascii="Times New Roman"/>
                <w:sz w:val="18"/>
              </w:rPr>
              <w:t>05060101</w:t>
            </w:r>
          </w:p>
        </w:tc>
        <w:tc>
          <w:tcPr>
            <w:tcW w:w="1331" w:type="dxa"/>
            <w:tcBorders>
              <w:top w:val="single" w:color="000000" w:sz="4" w:space="0"/>
              <w:left w:val="single" w:color="000000" w:sz="4" w:space="0"/>
              <w:bottom w:val="single" w:color="000000" w:sz="4" w:space="0"/>
              <w:right w:val="single" w:color="000000" w:sz="4" w:space="0"/>
            </w:tcBorders>
          </w:tcPr>
          <w:p>
            <w:pPr>
              <w:pStyle w:val="9"/>
              <w:spacing w:before="55"/>
              <w:ind w:left="20"/>
              <w:jc w:val="center"/>
              <w:rPr>
                <w:sz w:val="18"/>
              </w:rPr>
            </w:pPr>
            <w:r>
              <w:rPr>
                <w:sz w:val="18"/>
              </w:rPr>
              <w:t>服装主题设计</w:t>
            </w:r>
          </w:p>
        </w:tc>
        <w:tc>
          <w:tcPr>
            <w:tcW w:w="370"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95" w:type="dxa"/>
            <w:tcBorders>
              <w:top w:val="single" w:color="000000" w:sz="4" w:space="0"/>
              <w:left w:val="single" w:color="000000" w:sz="4" w:space="0"/>
              <w:bottom w:val="single" w:color="000000" w:sz="4" w:space="0"/>
              <w:right w:val="single" w:color="000000" w:sz="4" w:space="0"/>
            </w:tcBorders>
          </w:tcPr>
          <w:p>
            <w:pPr>
              <w:pStyle w:val="9"/>
              <w:spacing w:before="65"/>
              <w:ind w:left="123" w:right="96"/>
              <w:jc w:val="center"/>
              <w:rPr>
                <w:rFonts w:ascii="Times New Roman"/>
                <w:sz w:val="18"/>
              </w:rPr>
            </w:pPr>
            <w:r>
              <w:rPr>
                <w:rFonts w:ascii="Times New Roman"/>
                <w:sz w:val="18"/>
              </w:rPr>
              <w:t>2.5</w:t>
            </w:r>
          </w:p>
        </w:tc>
        <w:tc>
          <w:tcPr>
            <w:tcW w:w="537" w:type="dxa"/>
            <w:tcBorders>
              <w:top w:val="single" w:color="000000" w:sz="4" w:space="0"/>
              <w:left w:val="single" w:color="000000" w:sz="4" w:space="0"/>
              <w:bottom w:val="single" w:color="000000" w:sz="4" w:space="0"/>
              <w:right w:val="single" w:color="000000" w:sz="4" w:space="0"/>
            </w:tcBorders>
          </w:tcPr>
          <w:p>
            <w:pPr>
              <w:pStyle w:val="9"/>
              <w:spacing w:before="65"/>
              <w:ind w:left="76" w:right="51"/>
              <w:jc w:val="center"/>
              <w:rPr>
                <w:rFonts w:ascii="Times New Roman"/>
                <w:sz w:val="18"/>
              </w:rPr>
            </w:pPr>
            <w:r>
              <w:rPr>
                <w:rFonts w:ascii="Times New Roman"/>
                <w:sz w:val="18"/>
              </w:rPr>
              <w:t>48</w:t>
            </w:r>
          </w:p>
        </w:tc>
        <w:tc>
          <w:tcPr>
            <w:tcW w:w="536" w:type="dxa"/>
            <w:tcBorders>
              <w:top w:val="single" w:color="000000" w:sz="4" w:space="0"/>
              <w:left w:val="single" w:color="000000" w:sz="4" w:space="0"/>
              <w:bottom w:val="single" w:color="000000" w:sz="4" w:space="0"/>
              <w:right w:val="single" w:color="000000" w:sz="4" w:space="0"/>
            </w:tcBorders>
          </w:tcPr>
          <w:p>
            <w:pPr>
              <w:pStyle w:val="9"/>
              <w:spacing w:before="65"/>
              <w:ind w:left="121" w:right="93"/>
              <w:jc w:val="center"/>
              <w:rPr>
                <w:rFonts w:ascii="Times New Roman"/>
                <w:sz w:val="18"/>
              </w:rPr>
            </w:pPr>
            <w:r>
              <w:rPr>
                <w:rFonts w:ascii="Times New Roman"/>
                <w:sz w:val="18"/>
              </w:rPr>
              <w:t>24</w:t>
            </w:r>
          </w:p>
        </w:tc>
        <w:tc>
          <w:tcPr>
            <w:tcW w:w="453" w:type="dxa"/>
            <w:tcBorders>
              <w:top w:val="single" w:color="000000" w:sz="4" w:space="0"/>
              <w:left w:val="single" w:color="000000" w:sz="4" w:space="0"/>
              <w:bottom w:val="single" w:color="000000" w:sz="4" w:space="0"/>
              <w:right w:val="single" w:color="000000" w:sz="4" w:space="0"/>
            </w:tcBorders>
          </w:tcPr>
          <w:p>
            <w:pPr>
              <w:pStyle w:val="9"/>
              <w:spacing w:before="65"/>
              <w:ind w:left="81" w:right="51"/>
              <w:jc w:val="center"/>
              <w:rPr>
                <w:rFonts w:ascii="Times New Roman"/>
                <w:sz w:val="18"/>
              </w:rPr>
            </w:pPr>
            <w:r>
              <w:rPr>
                <w:rFonts w:ascii="Times New Roman"/>
                <w:sz w:val="18"/>
              </w:rPr>
              <w:t>24</w:t>
            </w:r>
          </w:p>
        </w:tc>
        <w:tc>
          <w:tcPr>
            <w:tcW w:w="45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6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4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1"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55"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1"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9" w:type="dxa"/>
            <w:tcBorders>
              <w:top w:val="single" w:color="000000" w:sz="4" w:space="0"/>
              <w:left w:val="single" w:color="000000" w:sz="4" w:space="0"/>
              <w:bottom w:val="single" w:color="000000" w:sz="4" w:space="0"/>
              <w:right w:val="single" w:color="000000" w:sz="4" w:space="0"/>
            </w:tcBorders>
          </w:tcPr>
          <w:p>
            <w:pPr>
              <w:pStyle w:val="9"/>
              <w:spacing w:before="65"/>
              <w:ind w:left="85" w:right="43"/>
              <w:jc w:val="center"/>
              <w:rPr>
                <w:rFonts w:ascii="Times New Roman"/>
                <w:sz w:val="18"/>
              </w:rPr>
            </w:pPr>
            <w:r>
              <w:rPr>
                <w:rFonts w:ascii="Times New Roman"/>
                <w:sz w:val="18"/>
              </w:rPr>
              <w:t>3*16</w:t>
            </w:r>
          </w:p>
        </w:tc>
        <w:tc>
          <w:tcPr>
            <w:tcW w:w="377"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3" w:type="dxa"/>
            <w:tcBorders>
              <w:top w:val="single" w:color="000000" w:sz="4" w:space="0"/>
              <w:left w:val="single" w:color="000000" w:sz="4" w:space="0"/>
              <w:bottom w:val="single" w:color="000000" w:sz="4" w:space="0"/>
            </w:tcBorders>
          </w:tcPr>
          <w:p>
            <w:pPr>
              <w:pStyle w:val="9"/>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7" w:hRule="atLeast"/>
        </w:trPr>
        <w:tc>
          <w:tcPr>
            <w:tcW w:w="371" w:type="dxa"/>
            <w:vMerge w:val="continue"/>
            <w:tcBorders>
              <w:top w:val="nil"/>
              <w:bottom w:val="single" w:color="000000" w:sz="4" w:space="0"/>
              <w:right w:val="single" w:color="000000" w:sz="4" w:space="0"/>
            </w:tcBorders>
          </w:tcPr>
          <w:p>
            <w:pPr>
              <w:rPr>
                <w:sz w:val="2"/>
                <w:szCs w:val="2"/>
              </w:rPr>
            </w:pPr>
          </w:p>
        </w:tc>
        <w:tc>
          <w:tcPr>
            <w:tcW w:w="368" w:type="dxa"/>
            <w:vMerge w:val="restart"/>
            <w:tcBorders>
              <w:top w:val="single" w:color="000000" w:sz="4" w:space="0"/>
              <w:left w:val="single" w:color="000000" w:sz="4" w:space="0"/>
              <w:bottom w:val="single" w:color="000000" w:sz="4" w:space="0"/>
              <w:right w:val="single" w:color="000000" w:sz="4" w:space="0"/>
            </w:tcBorders>
          </w:tcPr>
          <w:p>
            <w:pPr>
              <w:pStyle w:val="9"/>
              <w:spacing w:before="9"/>
              <w:rPr>
                <w:rFonts w:ascii="Arial Unicode MS"/>
                <w:sz w:val="23"/>
              </w:rPr>
            </w:pPr>
          </w:p>
          <w:p>
            <w:pPr>
              <w:pStyle w:val="9"/>
              <w:spacing w:before="1" w:line="242" w:lineRule="auto"/>
              <w:ind w:left="98" w:right="77"/>
              <w:jc w:val="both"/>
              <w:rPr>
                <w:sz w:val="18"/>
              </w:rPr>
            </w:pPr>
            <w:r>
              <w:rPr>
                <w:sz w:val="18"/>
              </w:rPr>
              <w:t>专业核心课程</w:t>
            </w:r>
          </w:p>
        </w:tc>
        <w:tc>
          <w:tcPr>
            <w:tcW w:w="868" w:type="dxa"/>
            <w:tcBorders>
              <w:top w:val="single" w:color="000000" w:sz="4" w:space="0"/>
              <w:left w:val="single" w:color="000000" w:sz="4" w:space="0"/>
              <w:bottom w:val="single" w:color="000000" w:sz="4" w:space="0"/>
              <w:right w:val="single" w:color="000000" w:sz="4" w:space="0"/>
            </w:tcBorders>
          </w:tcPr>
          <w:p>
            <w:pPr>
              <w:pStyle w:val="9"/>
              <w:spacing w:before="130"/>
              <w:ind w:left="59" w:right="38"/>
              <w:jc w:val="center"/>
              <w:rPr>
                <w:rFonts w:ascii="Times New Roman"/>
                <w:sz w:val="18"/>
              </w:rPr>
            </w:pPr>
            <w:r>
              <w:rPr>
                <w:rFonts w:ascii="Times New Roman"/>
                <w:sz w:val="18"/>
              </w:rPr>
              <w:t>05060068</w:t>
            </w:r>
          </w:p>
        </w:tc>
        <w:tc>
          <w:tcPr>
            <w:tcW w:w="1331" w:type="dxa"/>
            <w:tcBorders>
              <w:top w:val="single" w:color="000000" w:sz="4" w:space="0"/>
              <w:left w:val="single" w:color="000000" w:sz="4" w:space="0"/>
              <w:bottom w:val="single" w:color="000000" w:sz="4" w:space="0"/>
              <w:right w:val="single" w:color="000000" w:sz="4" w:space="0"/>
            </w:tcBorders>
          </w:tcPr>
          <w:p>
            <w:pPr>
              <w:pStyle w:val="9"/>
              <w:spacing w:before="2"/>
              <w:ind w:left="130"/>
              <w:rPr>
                <w:sz w:val="18"/>
              </w:rPr>
            </w:pPr>
            <w:r>
              <w:rPr>
                <w:sz w:val="18"/>
              </w:rPr>
              <w:t>服装平面制版</w:t>
            </w:r>
          </w:p>
          <w:p>
            <w:pPr>
              <w:pStyle w:val="9"/>
              <w:spacing w:before="3" w:line="211" w:lineRule="exact"/>
              <w:ind w:left="220"/>
              <w:rPr>
                <w:sz w:val="18"/>
              </w:rPr>
            </w:pPr>
            <w:r>
              <w:rPr>
                <w:sz w:val="18"/>
              </w:rPr>
              <w:t>（全英文）</w:t>
            </w:r>
          </w:p>
        </w:tc>
        <w:tc>
          <w:tcPr>
            <w:tcW w:w="370"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95" w:type="dxa"/>
            <w:tcBorders>
              <w:top w:val="single" w:color="000000" w:sz="4" w:space="0"/>
              <w:left w:val="single" w:color="000000" w:sz="4" w:space="0"/>
              <w:bottom w:val="single" w:color="000000" w:sz="4" w:space="0"/>
              <w:right w:val="single" w:color="000000" w:sz="4" w:space="0"/>
            </w:tcBorders>
          </w:tcPr>
          <w:p>
            <w:pPr>
              <w:pStyle w:val="9"/>
              <w:spacing w:before="130"/>
              <w:ind w:left="27"/>
              <w:jc w:val="center"/>
              <w:rPr>
                <w:rFonts w:ascii="Times New Roman"/>
                <w:sz w:val="18"/>
              </w:rPr>
            </w:pPr>
            <w:r>
              <w:rPr>
                <w:rFonts w:ascii="Times New Roman"/>
                <w:sz w:val="18"/>
              </w:rPr>
              <w:t>4</w:t>
            </w:r>
          </w:p>
        </w:tc>
        <w:tc>
          <w:tcPr>
            <w:tcW w:w="537" w:type="dxa"/>
            <w:tcBorders>
              <w:top w:val="single" w:color="000000" w:sz="4" w:space="0"/>
              <w:left w:val="single" w:color="000000" w:sz="4" w:space="0"/>
              <w:bottom w:val="single" w:color="000000" w:sz="4" w:space="0"/>
              <w:right w:val="single" w:color="000000" w:sz="4" w:space="0"/>
            </w:tcBorders>
          </w:tcPr>
          <w:p>
            <w:pPr>
              <w:pStyle w:val="9"/>
              <w:spacing w:before="130"/>
              <w:ind w:left="76" w:right="51"/>
              <w:jc w:val="center"/>
              <w:rPr>
                <w:rFonts w:ascii="Times New Roman"/>
                <w:sz w:val="18"/>
              </w:rPr>
            </w:pPr>
            <w:r>
              <w:rPr>
                <w:rFonts w:ascii="Times New Roman"/>
                <w:sz w:val="18"/>
              </w:rPr>
              <w:t>80</w:t>
            </w:r>
          </w:p>
        </w:tc>
        <w:tc>
          <w:tcPr>
            <w:tcW w:w="536" w:type="dxa"/>
            <w:tcBorders>
              <w:top w:val="single" w:color="000000" w:sz="4" w:space="0"/>
              <w:left w:val="single" w:color="000000" w:sz="4" w:space="0"/>
              <w:bottom w:val="single" w:color="000000" w:sz="4" w:space="0"/>
              <w:right w:val="single" w:color="000000" w:sz="4" w:space="0"/>
            </w:tcBorders>
          </w:tcPr>
          <w:p>
            <w:pPr>
              <w:pStyle w:val="9"/>
              <w:spacing w:before="130"/>
              <w:ind w:left="121" w:right="93"/>
              <w:jc w:val="center"/>
              <w:rPr>
                <w:rFonts w:ascii="Times New Roman"/>
                <w:sz w:val="18"/>
              </w:rPr>
            </w:pPr>
            <w:r>
              <w:rPr>
                <w:rFonts w:ascii="Times New Roman"/>
                <w:sz w:val="18"/>
              </w:rPr>
              <w:t>40</w:t>
            </w:r>
          </w:p>
        </w:tc>
        <w:tc>
          <w:tcPr>
            <w:tcW w:w="453" w:type="dxa"/>
            <w:tcBorders>
              <w:top w:val="single" w:color="000000" w:sz="4" w:space="0"/>
              <w:left w:val="single" w:color="000000" w:sz="4" w:space="0"/>
              <w:bottom w:val="single" w:color="000000" w:sz="4" w:space="0"/>
              <w:right w:val="single" w:color="000000" w:sz="4" w:space="0"/>
            </w:tcBorders>
          </w:tcPr>
          <w:p>
            <w:pPr>
              <w:pStyle w:val="9"/>
              <w:spacing w:before="130"/>
              <w:ind w:left="81" w:right="51"/>
              <w:jc w:val="center"/>
              <w:rPr>
                <w:rFonts w:ascii="Times New Roman"/>
                <w:sz w:val="18"/>
              </w:rPr>
            </w:pPr>
            <w:r>
              <w:rPr>
                <w:rFonts w:ascii="Times New Roman"/>
                <w:sz w:val="18"/>
              </w:rPr>
              <w:t>40</w:t>
            </w:r>
          </w:p>
        </w:tc>
        <w:tc>
          <w:tcPr>
            <w:tcW w:w="45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64" w:type="dxa"/>
            <w:tcBorders>
              <w:top w:val="single" w:color="000000" w:sz="4" w:space="0"/>
              <w:left w:val="single" w:color="000000" w:sz="4" w:space="0"/>
              <w:bottom w:val="single" w:color="000000" w:sz="4" w:space="0"/>
              <w:right w:val="single" w:color="000000" w:sz="4" w:space="0"/>
            </w:tcBorders>
          </w:tcPr>
          <w:p>
            <w:pPr>
              <w:pStyle w:val="9"/>
              <w:spacing w:before="130"/>
              <w:ind w:left="93" w:right="61"/>
              <w:jc w:val="center"/>
              <w:rPr>
                <w:rFonts w:ascii="Times New Roman"/>
                <w:sz w:val="18"/>
              </w:rPr>
            </w:pPr>
            <w:r>
              <w:rPr>
                <w:rFonts w:ascii="Times New Roman"/>
                <w:sz w:val="18"/>
              </w:rPr>
              <w:t>10*8</w:t>
            </w:r>
          </w:p>
        </w:tc>
        <w:tc>
          <w:tcPr>
            <w:tcW w:w="34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1"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55"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1"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7"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3" w:type="dxa"/>
            <w:tcBorders>
              <w:top w:val="single" w:color="000000" w:sz="4" w:space="0"/>
              <w:left w:val="single" w:color="000000" w:sz="4" w:space="0"/>
              <w:bottom w:val="single" w:color="000000" w:sz="4" w:space="0"/>
            </w:tcBorders>
          </w:tcPr>
          <w:p>
            <w:pPr>
              <w:pStyle w:val="9"/>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9" w:hRule="atLeast"/>
        </w:trPr>
        <w:tc>
          <w:tcPr>
            <w:tcW w:w="371" w:type="dxa"/>
            <w:vMerge w:val="continue"/>
            <w:tcBorders>
              <w:top w:val="nil"/>
              <w:bottom w:val="single" w:color="000000" w:sz="4" w:space="0"/>
              <w:right w:val="single" w:color="000000" w:sz="4" w:space="0"/>
            </w:tcBorders>
          </w:tcPr>
          <w:p>
            <w:pPr>
              <w:rPr>
                <w:sz w:val="2"/>
                <w:szCs w:val="2"/>
              </w:rPr>
            </w:pPr>
          </w:p>
        </w:tc>
        <w:tc>
          <w:tcPr>
            <w:tcW w:w="368" w:type="dxa"/>
            <w:vMerge w:val="continue"/>
            <w:tcBorders>
              <w:top w:val="nil"/>
              <w:left w:val="single" w:color="000000" w:sz="4" w:space="0"/>
              <w:bottom w:val="single" w:color="000000" w:sz="4" w:space="0"/>
              <w:right w:val="single" w:color="000000" w:sz="4" w:space="0"/>
            </w:tcBorders>
          </w:tcPr>
          <w:p>
            <w:pPr>
              <w:rPr>
                <w:sz w:val="2"/>
                <w:szCs w:val="2"/>
              </w:rPr>
            </w:pPr>
          </w:p>
        </w:tc>
        <w:tc>
          <w:tcPr>
            <w:tcW w:w="868" w:type="dxa"/>
            <w:tcBorders>
              <w:top w:val="single" w:color="000000" w:sz="4" w:space="0"/>
              <w:left w:val="single" w:color="000000" w:sz="4" w:space="0"/>
              <w:bottom w:val="single" w:color="000000" w:sz="4" w:space="0"/>
              <w:right w:val="single" w:color="000000" w:sz="4" w:space="0"/>
            </w:tcBorders>
          </w:tcPr>
          <w:p>
            <w:pPr>
              <w:pStyle w:val="9"/>
              <w:spacing w:before="67"/>
              <w:ind w:left="59" w:right="38"/>
              <w:jc w:val="center"/>
              <w:rPr>
                <w:rFonts w:ascii="Times New Roman"/>
                <w:sz w:val="18"/>
              </w:rPr>
            </w:pPr>
            <w:r>
              <w:rPr>
                <w:rFonts w:ascii="Times New Roman"/>
                <w:sz w:val="18"/>
              </w:rPr>
              <w:t>05060070</w:t>
            </w:r>
          </w:p>
        </w:tc>
        <w:tc>
          <w:tcPr>
            <w:tcW w:w="1331" w:type="dxa"/>
            <w:tcBorders>
              <w:top w:val="single" w:color="000000" w:sz="4" w:space="0"/>
              <w:left w:val="single" w:color="000000" w:sz="4" w:space="0"/>
              <w:bottom w:val="single" w:color="000000" w:sz="4" w:space="0"/>
              <w:right w:val="single" w:color="000000" w:sz="4" w:space="0"/>
            </w:tcBorders>
          </w:tcPr>
          <w:p>
            <w:pPr>
              <w:pStyle w:val="9"/>
              <w:spacing w:before="55"/>
              <w:ind w:left="20"/>
              <w:jc w:val="center"/>
              <w:rPr>
                <w:sz w:val="18"/>
              </w:rPr>
            </w:pPr>
            <w:r>
              <w:rPr>
                <w:sz w:val="18"/>
              </w:rPr>
              <w:t>电脑绘图技法</w:t>
            </w:r>
          </w:p>
        </w:tc>
        <w:tc>
          <w:tcPr>
            <w:tcW w:w="370"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95" w:type="dxa"/>
            <w:tcBorders>
              <w:top w:val="single" w:color="000000" w:sz="4" w:space="0"/>
              <w:left w:val="single" w:color="000000" w:sz="4" w:space="0"/>
              <w:bottom w:val="single" w:color="000000" w:sz="4" w:space="0"/>
              <w:right w:val="single" w:color="000000" w:sz="4" w:space="0"/>
            </w:tcBorders>
          </w:tcPr>
          <w:p>
            <w:pPr>
              <w:pStyle w:val="9"/>
              <w:spacing w:before="67"/>
              <w:ind w:left="123" w:right="96"/>
              <w:jc w:val="center"/>
              <w:rPr>
                <w:rFonts w:ascii="Times New Roman"/>
                <w:sz w:val="18"/>
              </w:rPr>
            </w:pPr>
            <w:r>
              <w:rPr>
                <w:rFonts w:ascii="Times New Roman"/>
                <w:sz w:val="18"/>
              </w:rPr>
              <w:t>3.5</w:t>
            </w:r>
          </w:p>
        </w:tc>
        <w:tc>
          <w:tcPr>
            <w:tcW w:w="537" w:type="dxa"/>
            <w:tcBorders>
              <w:top w:val="single" w:color="000000" w:sz="4" w:space="0"/>
              <w:left w:val="single" w:color="000000" w:sz="4" w:space="0"/>
              <w:bottom w:val="single" w:color="000000" w:sz="4" w:space="0"/>
              <w:right w:val="single" w:color="000000" w:sz="4" w:space="0"/>
            </w:tcBorders>
          </w:tcPr>
          <w:p>
            <w:pPr>
              <w:pStyle w:val="9"/>
              <w:spacing w:before="67"/>
              <w:ind w:left="76" w:right="51"/>
              <w:jc w:val="center"/>
              <w:rPr>
                <w:rFonts w:ascii="Times New Roman"/>
                <w:sz w:val="18"/>
              </w:rPr>
            </w:pPr>
            <w:r>
              <w:rPr>
                <w:rFonts w:ascii="Times New Roman"/>
                <w:sz w:val="18"/>
              </w:rPr>
              <w:t>64</w:t>
            </w:r>
          </w:p>
        </w:tc>
        <w:tc>
          <w:tcPr>
            <w:tcW w:w="536" w:type="dxa"/>
            <w:tcBorders>
              <w:top w:val="single" w:color="000000" w:sz="4" w:space="0"/>
              <w:left w:val="single" w:color="000000" w:sz="4" w:space="0"/>
              <w:bottom w:val="single" w:color="000000" w:sz="4" w:space="0"/>
              <w:right w:val="single" w:color="000000" w:sz="4" w:space="0"/>
            </w:tcBorders>
          </w:tcPr>
          <w:p>
            <w:pPr>
              <w:pStyle w:val="9"/>
              <w:spacing w:before="67"/>
              <w:ind w:left="121" w:right="93"/>
              <w:jc w:val="center"/>
              <w:rPr>
                <w:rFonts w:ascii="Times New Roman"/>
                <w:sz w:val="18"/>
              </w:rPr>
            </w:pPr>
            <w:r>
              <w:rPr>
                <w:rFonts w:ascii="Times New Roman"/>
                <w:sz w:val="18"/>
              </w:rPr>
              <w:t>32</w:t>
            </w:r>
          </w:p>
        </w:tc>
        <w:tc>
          <w:tcPr>
            <w:tcW w:w="453" w:type="dxa"/>
            <w:tcBorders>
              <w:top w:val="single" w:color="000000" w:sz="4" w:space="0"/>
              <w:left w:val="single" w:color="000000" w:sz="4" w:space="0"/>
              <w:bottom w:val="single" w:color="000000" w:sz="4" w:space="0"/>
              <w:right w:val="single" w:color="000000" w:sz="4" w:space="0"/>
            </w:tcBorders>
          </w:tcPr>
          <w:p>
            <w:pPr>
              <w:pStyle w:val="9"/>
              <w:spacing w:before="67"/>
              <w:ind w:left="81" w:right="51"/>
              <w:jc w:val="center"/>
              <w:rPr>
                <w:rFonts w:ascii="Times New Roman"/>
                <w:sz w:val="18"/>
              </w:rPr>
            </w:pPr>
            <w:r>
              <w:rPr>
                <w:rFonts w:ascii="Times New Roman"/>
                <w:sz w:val="18"/>
              </w:rPr>
              <w:t>32</w:t>
            </w:r>
          </w:p>
        </w:tc>
        <w:tc>
          <w:tcPr>
            <w:tcW w:w="45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64" w:type="dxa"/>
            <w:tcBorders>
              <w:top w:val="single" w:color="000000" w:sz="4" w:space="0"/>
              <w:left w:val="single" w:color="000000" w:sz="4" w:space="0"/>
              <w:bottom w:val="single" w:color="000000" w:sz="4" w:space="0"/>
              <w:right w:val="single" w:color="000000" w:sz="4" w:space="0"/>
            </w:tcBorders>
          </w:tcPr>
          <w:p>
            <w:pPr>
              <w:pStyle w:val="9"/>
              <w:spacing w:before="67"/>
              <w:ind w:left="93" w:right="60"/>
              <w:jc w:val="center"/>
              <w:rPr>
                <w:rFonts w:ascii="Times New Roman"/>
                <w:sz w:val="18"/>
              </w:rPr>
            </w:pPr>
            <w:r>
              <w:rPr>
                <w:rFonts w:ascii="Times New Roman"/>
                <w:sz w:val="18"/>
              </w:rPr>
              <w:t>8*8</w:t>
            </w:r>
          </w:p>
        </w:tc>
        <w:tc>
          <w:tcPr>
            <w:tcW w:w="34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1"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55"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1"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7"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3" w:type="dxa"/>
            <w:tcBorders>
              <w:top w:val="single" w:color="000000" w:sz="4" w:space="0"/>
              <w:left w:val="single" w:color="000000" w:sz="4" w:space="0"/>
              <w:bottom w:val="single" w:color="000000" w:sz="4" w:space="0"/>
            </w:tcBorders>
          </w:tcPr>
          <w:p>
            <w:pPr>
              <w:pStyle w:val="9"/>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0" w:hRule="atLeast"/>
        </w:trPr>
        <w:tc>
          <w:tcPr>
            <w:tcW w:w="371" w:type="dxa"/>
            <w:vMerge w:val="continue"/>
            <w:tcBorders>
              <w:top w:val="nil"/>
              <w:bottom w:val="single" w:color="000000" w:sz="4" w:space="0"/>
              <w:right w:val="single" w:color="000000" w:sz="4" w:space="0"/>
            </w:tcBorders>
          </w:tcPr>
          <w:p>
            <w:pPr>
              <w:rPr>
                <w:sz w:val="2"/>
                <w:szCs w:val="2"/>
              </w:rPr>
            </w:pPr>
          </w:p>
        </w:tc>
        <w:tc>
          <w:tcPr>
            <w:tcW w:w="368" w:type="dxa"/>
            <w:vMerge w:val="continue"/>
            <w:tcBorders>
              <w:top w:val="nil"/>
              <w:left w:val="single" w:color="000000" w:sz="4" w:space="0"/>
              <w:bottom w:val="single" w:color="000000" w:sz="4" w:space="0"/>
              <w:right w:val="single" w:color="000000" w:sz="4" w:space="0"/>
            </w:tcBorders>
          </w:tcPr>
          <w:p>
            <w:pPr>
              <w:rPr>
                <w:sz w:val="2"/>
                <w:szCs w:val="2"/>
              </w:rPr>
            </w:pPr>
          </w:p>
        </w:tc>
        <w:tc>
          <w:tcPr>
            <w:tcW w:w="868" w:type="dxa"/>
            <w:tcBorders>
              <w:top w:val="single" w:color="000000" w:sz="4" w:space="0"/>
              <w:left w:val="single" w:color="000000" w:sz="4" w:space="0"/>
              <w:bottom w:val="single" w:color="000000" w:sz="4" w:space="0"/>
              <w:right w:val="single" w:color="000000" w:sz="4" w:space="0"/>
            </w:tcBorders>
          </w:tcPr>
          <w:p>
            <w:pPr>
              <w:pStyle w:val="9"/>
              <w:spacing w:before="67"/>
              <w:ind w:left="59" w:right="38"/>
              <w:jc w:val="center"/>
              <w:rPr>
                <w:rFonts w:ascii="Times New Roman"/>
                <w:sz w:val="18"/>
              </w:rPr>
            </w:pPr>
            <w:r>
              <w:rPr>
                <w:rFonts w:ascii="Times New Roman"/>
                <w:sz w:val="18"/>
              </w:rPr>
              <w:t>05060089</w:t>
            </w:r>
          </w:p>
        </w:tc>
        <w:tc>
          <w:tcPr>
            <w:tcW w:w="1331" w:type="dxa"/>
            <w:tcBorders>
              <w:top w:val="single" w:color="000000" w:sz="4" w:space="0"/>
              <w:left w:val="single" w:color="000000" w:sz="4" w:space="0"/>
              <w:bottom w:val="single" w:color="000000" w:sz="4" w:space="0"/>
              <w:right w:val="single" w:color="000000" w:sz="4" w:space="0"/>
            </w:tcBorders>
          </w:tcPr>
          <w:p>
            <w:pPr>
              <w:pStyle w:val="9"/>
              <w:spacing w:before="56"/>
              <w:ind w:left="20"/>
              <w:jc w:val="center"/>
              <w:rPr>
                <w:sz w:val="18"/>
              </w:rPr>
            </w:pPr>
            <w:r>
              <w:rPr>
                <w:sz w:val="18"/>
              </w:rPr>
              <w:t>服装款式设计</w:t>
            </w:r>
          </w:p>
        </w:tc>
        <w:tc>
          <w:tcPr>
            <w:tcW w:w="370"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95" w:type="dxa"/>
            <w:tcBorders>
              <w:top w:val="single" w:color="000000" w:sz="4" w:space="0"/>
              <w:left w:val="single" w:color="000000" w:sz="4" w:space="0"/>
              <w:bottom w:val="single" w:color="000000" w:sz="4" w:space="0"/>
              <w:right w:val="single" w:color="000000" w:sz="4" w:space="0"/>
            </w:tcBorders>
          </w:tcPr>
          <w:p>
            <w:pPr>
              <w:pStyle w:val="9"/>
              <w:spacing w:before="67"/>
              <w:ind w:left="123" w:right="96"/>
              <w:jc w:val="center"/>
              <w:rPr>
                <w:rFonts w:ascii="Times New Roman"/>
                <w:sz w:val="18"/>
              </w:rPr>
            </w:pPr>
            <w:r>
              <w:rPr>
                <w:rFonts w:ascii="Times New Roman"/>
                <w:sz w:val="18"/>
              </w:rPr>
              <w:t>3.5</w:t>
            </w:r>
          </w:p>
        </w:tc>
        <w:tc>
          <w:tcPr>
            <w:tcW w:w="537" w:type="dxa"/>
            <w:tcBorders>
              <w:top w:val="single" w:color="000000" w:sz="4" w:space="0"/>
              <w:left w:val="single" w:color="000000" w:sz="4" w:space="0"/>
              <w:bottom w:val="single" w:color="000000" w:sz="4" w:space="0"/>
              <w:right w:val="single" w:color="000000" w:sz="4" w:space="0"/>
            </w:tcBorders>
          </w:tcPr>
          <w:p>
            <w:pPr>
              <w:pStyle w:val="9"/>
              <w:spacing w:before="67"/>
              <w:ind w:left="76" w:right="51"/>
              <w:jc w:val="center"/>
              <w:rPr>
                <w:rFonts w:ascii="Times New Roman"/>
                <w:sz w:val="18"/>
              </w:rPr>
            </w:pPr>
            <w:r>
              <w:rPr>
                <w:rFonts w:ascii="Times New Roman"/>
                <w:sz w:val="18"/>
              </w:rPr>
              <w:t>64</w:t>
            </w:r>
          </w:p>
        </w:tc>
        <w:tc>
          <w:tcPr>
            <w:tcW w:w="536" w:type="dxa"/>
            <w:tcBorders>
              <w:top w:val="single" w:color="000000" w:sz="4" w:space="0"/>
              <w:left w:val="single" w:color="000000" w:sz="4" w:space="0"/>
              <w:bottom w:val="single" w:color="000000" w:sz="4" w:space="0"/>
              <w:right w:val="single" w:color="000000" w:sz="4" w:space="0"/>
            </w:tcBorders>
          </w:tcPr>
          <w:p>
            <w:pPr>
              <w:pStyle w:val="9"/>
              <w:spacing w:before="67"/>
              <w:ind w:left="121" w:right="93"/>
              <w:jc w:val="center"/>
              <w:rPr>
                <w:rFonts w:ascii="Times New Roman"/>
                <w:sz w:val="18"/>
              </w:rPr>
            </w:pPr>
            <w:r>
              <w:rPr>
                <w:rFonts w:ascii="Times New Roman"/>
                <w:sz w:val="18"/>
              </w:rPr>
              <w:t>32</w:t>
            </w:r>
          </w:p>
        </w:tc>
        <w:tc>
          <w:tcPr>
            <w:tcW w:w="453" w:type="dxa"/>
            <w:tcBorders>
              <w:top w:val="single" w:color="000000" w:sz="4" w:space="0"/>
              <w:left w:val="single" w:color="000000" w:sz="4" w:space="0"/>
              <w:bottom w:val="single" w:color="000000" w:sz="4" w:space="0"/>
              <w:right w:val="single" w:color="000000" w:sz="4" w:space="0"/>
            </w:tcBorders>
          </w:tcPr>
          <w:p>
            <w:pPr>
              <w:pStyle w:val="9"/>
              <w:spacing w:before="67"/>
              <w:ind w:left="81" w:right="51"/>
              <w:jc w:val="center"/>
              <w:rPr>
                <w:rFonts w:ascii="Times New Roman"/>
                <w:sz w:val="18"/>
              </w:rPr>
            </w:pPr>
            <w:r>
              <w:rPr>
                <w:rFonts w:ascii="Times New Roman"/>
                <w:sz w:val="18"/>
              </w:rPr>
              <w:t>32</w:t>
            </w:r>
          </w:p>
        </w:tc>
        <w:tc>
          <w:tcPr>
            <w:tcW w:w="45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6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4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1" w:type="dxa"/>
            <w:tcBorders>
              <w:top w:val="single" w:color="000000" w:sz="4" w:space="0"/>
              <w:left w:val="single" w:color="000000" w:sz="4" w:space="0"/>
              <w:bottom w:val="single" w:color="000000" w:sz="4" w:space="0"/>
              <w:right w:val="single" w:color="000000" w:sz="4" w:space="0"/>
            </w:tcBorders>
          </w:tcPr>
          <w:p>
            <w:pPr>
              <w:pStyle w:val="9"/>
              <w:spacing w:before="67"/>
              <w:ind w:left="79" w:right="40"/>
              <w:jc w:val="center"/>
              <w:rPr>
                <w:rFonts w:ascii="Times New Roman"/>
                <w:sz w:val="18"/>
              </w:rPr>
            </w:pPr>
            <w:r>
              <w:rPr>
                <w:rFonts w:ascii="Times New Roman"/>
                <w:sz w:val="18"/>
              </w:rPr>
              <w:t>8*8</w:t>
            </w:r>
          </w:p>
        </w:tc>
        <w:tc>
          <w:tcPr>
            <w:tcW w:w="455"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1"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7"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3" w:type="dxa"/>
            <w:tcBorders>
              <w:top w:val="single" w:color="000000" w:sz="4" w:space="0"/>
              <w:left w:val="single" w:color="000000" w:sz="4" w:space="0"/>
              <w:bottom w:val="single" w:color="000000" w:sz="4" w:space="0"/>
            </w:tcBorders>
          </w:tcPr>
          <w:p>
            <w:pPr>
              <w:pStyle w:val="9"/>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40" w:hRule="atLeast"/>
        </w:trPr>
        <w:tc>
          <w:tcPr>
            <w:tcW w:w="371" w:type="dxa"/>
            <w:vMerge w:val="continue"/>
            <w:tcBorders>
              <w:top w:val="nil"/>
              <w:bottom w:val="single" w:color="000000" w:sz="4" w:space="0"/>
              <w:right w:val="single" w:color="000000" w:sz="4" w:space="0"/>
            </w:tcBorders>
          </w:tcPr>
          <w:p>
            <w:pPr>
              <w:rPr>
                <w:sz w:val="2"/>
                <w:szCs w:val="2"/>
              </w:rPr>
            </w:pPr>
          </w:p>
        </w:tc>
        <w:tc>
          <w:tcPr>
            <w:tcW w:w="368" w:type="dxa"/>
            <w:vMerge w:val="continue"/>
            <w:tcBorders>
              <w:top w:val="nil"/>
              <w:left w:val="single" w:color="000000" w:sz="4" w:space="0"/>
              <w:bottom w:val="single" w:color="000000" w:sz="4" w:space="0"/>
              <w:right w:val="single" w:color="000000" w:sz="4" w:space="0"/>
            </w:tcBorders>
          </w:tcPr>
          <w:p>
            <w:pPr>
              <w:rPr>
                <w:sz w:val="2"/>
                <w:szCs w:val="2"/>
              </w:rPr>
            </w:pPr>
          </w:p>
        </w:tc>
        <w:tc>
          <w:tcPr>
            <w:tcW w:w="868" w:type="dxa"/>
            <w:tcBorders>
              <w:top w:val="single" w:color="000000" w:sz="4" w:space="0"/>
              <w:left w:val="single" w:color="000000" w:sz="4" w:space="0"/>
              <w:bottom w:val="single" w:color="000000" w:sz="4" w:space="0"/>
              <w:right w:val="single" w:color="000000" w:sz="4" w:space="0"/>
            </w:tcBorders>
          </w:tcPr>
          <w:p>
            <w:pPr>
              <w:pStyle w:val="9"/>
              <w:spacing w:before="67"/>
              <w:ind w:left="59" w:right="38"/>
              <w:jc w:val="center"/>
              <w:rPr>
                <w:rFonts w:ascii="Times New Roman"/>
                <w:sz w:val="18"/>
              </w:rPr>
            </w:pPr>
            <w:r>
              <w:rPr>
                <w:rFonts w:ascii="Times New Roman"/>
                <w:sz w:val="18"/>
              </w:rPr>
              <w:t>05060015</w:t>
            </w:r>
          </w:p>
        </w:tc>
        <w:tc>
          <w:tcPr>
            <w:tcW w:w="1331" w:type="dxa"/>
            <w:tcBorders>
              <w:top w:val="single" w:color="000000" w:sz="4" w:space="0"/>
              <w:left w:val="single" w:color="000000" w:sz="4" w:space="0"/>
              <w:bottom w:val="single" w:color="000000" w:sz="4" w:space="0"/>
              <w:right w:val="single" w:color="000000" w:sz="4" w:space="0"/>
            </w:tcBorders>
          </w:tcPr>
          <w:p>
            <w:pPr>
              <w:pStyle w:val="9"/>
              <w:spacing w:before="55"/>
              <w:ind w:left="20"/>
              <w:jc w:val="center"/>
              <w:rPr>
                <w:rFonts w:ascii="Times New Roman" w:eastAsia="Times New Roman"/>
                <w:sz w:val="18"/>
              </w:rPr>
            </w:pPr>
            <w:r>
              <w:rPr>
                <w:sz w:val="18"/>
              </w:rPr>
              <w:t>服装</w:t>
            </w:r>
            <w:r>
              <w:rPr>
                <w:rFonts w:ascii="Times New Roman" w:eastAsia="Times New Roman"/>
                <w:sz w:val="18"/>
              </w:rPr>
              <w:t>CAD</w:t>
            </w:r>
          </w:p>
        </w:tc>
        <w:tc>
          <w:tcPr>
            <w:tcW w:w="370"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95" w:type="dxa"/>
            <w:tcBorders>
              <w:top w:val="single" w:color="000000" w:sz="4" w:space="0"/>
              <w:left w:val="single" w:color="000000" w:sz="4" w:space="0"/>
              <w:bottom w:val="single" w:color="000000" w:sz="4" w:space="0"/>
              <w:right w:val="single" w:color="000000" w:sz="4" w:space="0"/>
            </w:tcBorders>
          </w:tcPr>
          <w:p>
            <w:pPr>
              <w:pStyle w:val="9"/>
              <w:spacing w:before="67"/>
              <w:ind w:left="27"/>
              <w:jc w:val="center"/>
              <w:rPr>
                <w:rFonts w:ascii="Times New Roman"/>
                <w:sz w:val="18"/>
              </w:rPr>
            </w:pPr>
            <w:r>
              <w:rPr>
                <w:rFonts w:ascii="Times New Roman"/>
                <w:sz w:val="18"/>
              </w:rPr>
              <w:t>4</w:t>
            </w:r>
          </w:p>
        </w:tc>
        <w:tc>
          <w:tcPr>
            <w:tcW w:w="537" w:type="dxa"/>
            <w:tcBorders>
              <w:top w:val="single" w:color="000000" w:sz="4" w:space="0"/>
              <w:left w:val="single" w:color="000000" w:sz="4" w:space="0"/>
              <w:bottom w:val="single" w:color="000000" w:sz="4" w:space="0"/>
              <w:right w:val="single" w:color="000000" w:sz="4" w:space="0"/>
            </w:tcBorders>
          </w:tcPr>
          <w:p>
            <w:pPr>
              <w:pStyle w:val="9"/>
              <w:spacing w:before="67"/>
              <w:ind w:left="76" w:right="51"/>
              <w:jc w:val="center"/>
              <w:rPr>
                <w:rFonts w:ascii="Times New Roman"/>
                <w:sz w:val="18"/>
              </w:rPr>
            </w:pPr>
            <w:r>
              <w:rPr>
                <w:rFonts w:ascii="Times New Roman"/>
                <w:sz w:val="18"/>
              </w:rPr>
              <w:t>80</w:t>
            </w:r>
          </w:p>
        </w:tc>
        <w:tc>
          <w:tcPr>
            <w:tcW w:w="536" w:type="dxa"/>
            <w:tcBorders>
              <w:top w:val="single" w:color="000000" w:sz="4" w:space="0"/>
              <w:left w:val="single" w:color="000000" w:sz="4" w:space="0"/>
              <w:bottom w:val="single" w:color="000000" w:sz="4" w:space="0"/>
              <w:right w:val="single" w:color="000000" w:sz="4" w:space="0"/>
            </w:tcBorders>
          </w:tcPr>
          <w:p>
            <w:pPr>
              <w:pStyle w:val="9"/>
              <w:spacing w:before="67"/>
              <w:ind w:left="121" w:right="93"/>
              <w:jc w:val="center"/>
              <w:rPr>
                <w:rFonts w:ascii="Times New Roman"/>
                <w:sz w:val="18"/>
              </w:rPr>
            </w:pPr>
            <w:r>
              <w:rPr>
                <w:rFonts w:ascii="Times New Roman"/>
                <w:sz w:val="18"/>
              </w:rPr>
              <w:t>40</w:t>
            </w:r>
          </w:p>
        </w:tc>
        <w:tc>
          <w:tcPr>
            <w:tcW w:w="453" w:type="dxa"/>
            <w:tcBorders>
              <w:top w:val="single" w:color="000000" w:sz="4" w:space="0"/>
              <w:left w:val="single" w:color="000000" w:sz="4" w:space="0"/>
              <w:bottom w:val="single" w:color="000000" w:sz="4" w:space="0"/>
              <w:right w:val="single" w:color="000000" w:sz="4" w:space="0"/>
            </w:tcBorders>
          </w:tcPr>
          <w:p>
            <w:pPr>
              <w:pStyle w:val="9"/>
              <w:spacing w:before="67"/>
              <w:ind w:left="81" w:right="51"/>
              <w:jc w:val="center"/>
              <w:rPr>
                <w:rFonts w:ascii="Times New Roman"/>
                <w:sz w:val="18"/>
              </w:rPr>
            </w:pPr>
            <w:r>
              <w:rPr>
                <w:rFonts w:ascii="Times New Roman"/>
                <w:sz w:val="18"/>
              </w:rPr>
              <w:t>40</w:t>
            </w:r>
          </w:p>
        </w:tc>
        <w:tc>
          <w:tcPr>
            <w:tcW w:w="45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6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4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1" w:type="dxa"/>
            <w:tcBorders>
              <w:top w:val="single" w:color="000000" w:sz="4" w:space="0"/>
              <w:left w:val="single" w:color="000000" w:sz="4" w:space="0"/>
              <w:bottom w:val="single" w:color="000000" w:sz="4" w:space="0"/>
              <w:right w:val="single" w:color="000000" w:sz="4" w:space="0"/>
            </w:tcBorders>
          </w:tcPr>
          <w:p>
            <w:pPr>
              <w:pStyle w:val="9"/>
              <w:spacing w:before="67"/>
              <w:ind w:left="79" w:right="42"/>
              <w:jc w:val="center"/>
              <w:rPr>
                <w:rFonts w:ascii="Times New Roman"/>
                <w:sz w:val="18"/>
              </w:rPr>
            </w:pPr>
            <w:r>
              <w:rPr>
                <w:rFonts w:ascii="Times New Roman"/>
                <w:sz w:val="18"/>
              </w:rPr>
              <w:t>10*8</w:t>
            </w:r>
          </w:p>
        </w:tc>
        <w:tc>
          <w:tcPr>
            <w:tcW w:w="455"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1"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7"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3" w:type="dxa"/>
            <w:tcBorders>
              <w:top w:val="single" w:color="000000" w:sz="4" w:space="0"/>
              <w:left w:val="single" w:color="000000" w:sz="4" w:space="0"/>
              <w:bottom w:val="single" w:color="000000" w:sz="4" w:space="0"/>
            </w:tcBorders>
          </w:tcPr>
          <w:p>
            <w:pPr>
              <w:pStyle w:val="9"/>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9" w:hRule="atLeast"/>
        </w:trPr>
        <w:tc>
          <w:tcPr>
            <w:tcW w:w="371" w:type="dxa"/>
            <w:vMerge w:val="continue"/>
            <w:tcBorders>
              <w:top w:val="nil"/>
              <w:bottom w:val="single" w:color="000000" w:sz="4" w:space="0"/>
              <w:right w:val="single" w:color="000000" w:sz="4" w:space="0"/>
            </w:tcBorders>
          </w:tcPr>
          <w:p>
            <w:pPr>
              <w:rPr>
                <w:sz w:val="2"/>
                <w:szCs w:val="2"/>
              </w:rPr>
            </w:pPr>
          </w:p>
        </w:tc>
        <w:tc>
          <w:tcPr>
            <w:tcW w:w="368" w:type="dxa"/>
            <w:vMerge w:val="continue"/>
            <w:tcBorders>
              <w:top w:val="nil"/>
              <w:left w:val="single" w:color="000000" w:sz="4" w:space="0"/>
              <w:bottom w:val="single" w:color="000000" w:sz="4" w:space="0"/>
              <w:right w:val="single" w:color="000000" w:sz="4" w:space="0"/>
            </w:tcBorders>
          </w:tcPr>
          <w:p>
            <w:pPr>
              <w:rPr>
                <w:sz w:val="2"/>
                <w:szCs w:val="2"/>
              </w:rPr>
            </w:pPr>
          </w:p>
        </w:tc>
        <w:tc>
          <w:tcPr>
            <w:tcW w:w="868" w:type="dxa"/>
            <w:tcBorders>
              <w:top w:val="single" w:color="000000" w:sz="4" w:space="0"/>
              <w:left w:val="single" w:color="000000" w:sz="4" w:space="0"/>
              <w:bottom w:val="single" w:color="000000" w:sz="4" w:space="0"/>
              <w:right w:val="single" w:color="000000" w:sz="4" w:space="0"/>
            </w:tcBorders>
          </w:tcPr>
          <w:p>
            <w:pPr>
              <w:pStyle w:val="9"/>
              <w:spacing w:before="67"/>
              <w:ind w:left="59" w:right="38"/>
              <w:jc w:val="center"/>
              <w:rPr>
                <w:rFonts w:ascii="Times New Roman"/>
                <w:sz w:val="18"/>
              </w:rPr>
            </w:pPr>
            <w:r>
              <w:rPr>
                <w:rFonts w:ascii="Times New Roman"/>
                <w:sz w:val="18"/>
              </w:rPr>
              <w:t>05100013</w:t>
            </w:r>
          </w:p>
        </w:tc>
        <w:tc>
          <w:tcPr>
            <w:tcW w:w="1331" w:type="dxa"/>
            <w:tcBorders>
              <w:top w:val="single" w:color="000000" w:sz="4" w:space="0"/>
              <w:left w:val="single" w:color="000000" w:sz="4" w:space="0"/>
              <w:bottom w:val="single" w:color="000000" w:sz="4" w:space="0"/>
              <w:right w:val="single" w:color="000000" w:sz="4" w:space="0"/>
            </w:tcBorders>
          </w:tcPr>
          <w:p>
            <w:pPr>
              <w:pStyle w:val="9"/>
              <w:spacing w:before="55"/>
              <w:ind w:left="20"/>
              <w:jc w:val="center"/>
              <w:rPr>
                <w:sz w:val="18"/>
              </w:rPr>
            </w:pPr>
            <w:r>
              <w:rPr>
                <w:sz w:val="18"/>
              </w:rPr>
              <w:t>服装工艺Ⅰ</w:t>
            </w:r>
          </w:p>
        </w:tc>
        <w:tc>
          <w:tcPr>
            <w:tcW w:w="370"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95" w:type="dxa"/>
            <w:tcBorders>
              <w:top w:val="single" w:color="000000" w:sz="4" w:space="0"/>
              <w:left w:val="single" w:color="000000" w:sz="4" w:space="0"/>
              <w:bottom w:val="single" w:color="000000" w:sz="4" w:space="0"/>
              <w:right w:val="single" w:color="000000" w:sz="4" w:space="0"/>
            </w:tcBorders>
          </w:tcPr>
          <w:p>
            <w:pPr>
              <w:pStyle w:val="9"/>
              <w:spacing w:before="67"/>
              <w:ind w:left="123" w:right="96"/>
              <w:jc w:val="center"/>
              <w:rPr>
                <w:rFonts w:ascii="Times New Roman"/>
                <w:sz w:val="18"/>
              </w:rPr>
            </w:pPr>
            <w:r>
              <w:rPr>
                <w:rFonts w:ascii="Times New Roman"/>
                <w:sz w:val="18"/>
              </w:rPr>
              <w:t>3.5</w:t>
            </w:r>
          </w:p>
        </w:tc>
        <w:tc>
          <w:tcPr>
            <w:tcW w:w="537" w:type="dxa"/>
            <w:tcBorders>
              <w:top w:val="single" w:color="000000" w:sz="4" w:space="0"/>
              <w:left w:val="single" w:color="000000" w:sz="4" w:space="0"/>
              <w:bottom w:val="single" w:color="000000" w:sz="4" w:space="0"/>
              <w:right w:val="single" w:color="000000" w:sz="4" w:space="0"/>
            </w:tcBorders>
          </w:tcPr>
          <w:p>
            <w:pPr>
              <w:pStyle w:val="9"/>
              <w:spacing w:before="67"/>
              <w:ind w:left="76" w:right="51"/>
              <w:jc w:val="center"/>
              <w:rPr>
                <w:rFonts w:ascii="Times New Roman"/>
                <w:sz w:val="18"/>
              </w:rPr>
            </w:pPr>
            <w:r>
              <w:rPr>
                <w:rFonts w:ascii="Times New Roman"/>
                <w:sz w:val="18"/>
              </w:rPr>
              <w:t>64</w:t>
            </w:r>
          </w:p>
        </w:tc>
        <w:tc>
          <w:tcPr>
            <w:tcW w:w="536" w:type="dxa"/>
            <w:tcBorders>
              <w:top w:val="single" w:color="000000" w:sz="4" w:space="0"/>
              <w:left w:val="single" w:color="000000" w:sz="4" w:space="0"/>
              <w:bottom w:val="single" w:color="000000" w:sz="4" w:space="0"/>
              <w:right w:val="single" w:color="000000" w:sz="4" w:space="0"/>
            </w:tcBorders>
          </w:tcPr>
          <w:p>
            <w:pPr>
              <w:pStyle w:val="9"/>
              <w:spacing w:before="67"/>
              <w:ind w:left="121" w:right="93"/>
              <w:jc w:val="center"/>
              <w:rPr>
                <w:rFonts w:ascii="Times New Roman"/>
                <w:sz w:val="18"/>
              </w:rPr>
            </w:pPr>
            <w:r>
              <w:rPr>
                <w:rFonts w:ascii="Times New Roman"/>
                <w:sz w:val="18"/>
              </w:rPr>
              <w:t>32</w:t>
            </w:r>
          </w:p>
        </w:tc>
        <w:tc>
          <w:tcPr>
            <w:tcW w:w="453" w:type="dxa"/>
            <w:tcBorders>
              <w:top w:val="single" w:color="000000" w:sz="4" w:space="0"/>
              <w:left w:val="single" w:color="000000" w:sz="4" w:space="0"/>
              <w:bottom w:val="single" w:color="000000" w:sz="4" w:space="0"/>
              <w:right w:val="single" w:color="000000" w:sz="4" w:space="0"/>
            </w:tcBorders>
          </w:tcPr>
          <w:p>
            <w:pPr>
              <w:pStyle w:val="9"/>
              <w:spacing w:before="67"/>
              <w:ind w:left="81" w:right="51"/>
              <w:jc w:val="center"/>
              <w:rPr>
                <w:rFonts w:ascii="Times New Roman"/>
                <w:sz w:val="18"/>
              </w:rPr>
            </w:pPr>
            <w:r>
              <w:rPr>
                <w:rFonts w:ascii="Times New Roman"/>
                <w:sz w:val="18"/>
              </w:rPr>
              <w:t>32</w:t>
            </w:r>
          </w:p>
        </w:tc>
        <w:tc>
          <w:tcPr>
            <w:tcW w:w="45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6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4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1" w:type="dxa"/>
            <w:tcBorders>
              <w:top w:val="single" w:color="000000" w:sz="4" w:space="0"/>
              <w:left w:val="single" w:color="000000" w:sz="4" w:space="0"/>
              <w:bottom w:val="single" w:color="000000" w:sz="4" w:space="0"/>
              <w:right w:val="single" w:color="000000" w:sz="4" w:space="0"/>
            </w:tcBorders>
          </w:tcPr>
          <w:p>
            <w:pPr>
              <w:pStyle w:val="9"/>
              <w:spacing w:before="67"/>
              <w:ind w:left="79" w:right="40"/>
              <w:jc w:val="center"/>
              <w:rPr>
                <w:rFonts w:ascii="Times New Roman"/>
                <w:sz w:val="18"/>
              </w:rPr>
            </w:pPr>
            <w:r>
              <w:rPr>
                <w:rFonts w:ascii="Times New Roman"/>
                <w:sz w:val="18"/>
              </w:rPr>
              <w:t>8*8</w:t>
            </w:r>
          </w:p>
        </w:tc>
        <w:tc>
          <w:tcPr>
            <w:tcW w:w="455"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1"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7"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3" w:type="dxa"/>
            <w:tcBorders>
              <w:top w:val="single" w:color="000000" w:sz="4" w:space="0"/>
              <w:left w:val="single" w:color="000000" w:sz="4" w:space="0"/>
              <w:bottom w:val="single" w:color="000000" w:sz="4" w:space="0"/>
            </w:tcBorders>
          </w:tcPr>
          <w:p>
            <w:pPr>
              <w:pStyle w:val="9"/>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0" w:hRule="atLeast"/>
        </w:trPr>
        <w:tc>
          <w:tcPr>
            <w:tcW w:w="371" w:type="dxa"/>
            <w:vMerge w:val="continue"/>
            <w:tcBorders>
              <w:top w:val="nil"/>
              <w:bottom w:val="single" w:color="000000" w:sz="4" w:space="0"/>
              <w:right w:val="single" w:color="000000" w:sz="4" w:space="0"/>
            </w:tcBorders>
          </w:tcPr>
          <w:p>
            <w:pPr>
              <w:rPr>
                <w:sz w:val="2"/>
                <w:szCs w:val="2"/>
              </w:rPr>
            </w:pPr>
          </w:p>
        </w:tc>
        <w:tc>
          <w:tcPr>
            <w:tcW w:w="368" w:type="dxa"/>
            <w:vMerge w:val="continue"/>
            <w:tcBorders>
              <w:top w:val="nil"/>
              <w:left w:val="single" w:color="000000" w:sz="4" w:space="0"/>
              <w:bottom w:val="single" w:color="000000" w:sz="4" w:space="0"/>
              <w:right w:val="single" w:color="000000" w:sz="4" w:space="0"/>
            </w:tcBorders>
          </w:tcPr>
          <w:p>
            <w:pPr>
              <w:rPr>
                <w:sz w:val="2"/>
                <w:szCs w:val="2"/>
              </w:rPr>
            </w:pPr>
          </w:p>
        </w:tc>
        <w:tc>
          <w:tcPr>
            <w:tcW w:w="868" w:type="dxa"/>
            <w:tcBorders>
              <w:top w:val="single" w:color="000000" w:sz="4" w:space="0"/>
              <w:left w:val="single" w:color="000000" w:sz="4" w:space="0"/>
              <w:bottom w:val="single" w:color="000000" w:sz="4" w:space="0"/>
              <w:right w:val="single" w:color="000000" w:sz="4" w:space="0"/>
            </w:tcBorders>
          </w:tcPr>
          <w:p>
            <w:pPr>
              <w:pStyle w:val="9"/>
              <w:spacing w:before="67"/>
              <w:ind w:left="59" w:right="38"/>
              <w:jc w:val="center"/>
              <w:rPr>
                <w:rFonts w:ascii="Times New Roman"/>
                <w:sz w:val="18"/>
              </w:rPr>
            </w:pPr>
            <w:r>
              <w:rPr>
                <w:rFonts w:ascii="Times New Roman"/>
                <w:sz w:val="18"/>
              </w:rPr>
              <w:t>05060096</w:t>
            </w:r>
          </w:p>
        </w:tc>
        <w:tc>
          <w:tcPr>
            <w:tcW w:w="1331" w:type="dxa"/>
            <w:tcBorders>
              <w:top w:val="single" w:color="000000" w:sz="4" w:space="0"/>
              <w:left w:val="single" w:color="000000" w:sz="4" w:space="0"/>
              <w:bottom w:val="single" w:color="000000" w:sz="4" w:space="0"/>
              <w:right w:val="single" w:color="000000" w:sz="4" w:space="0"/>
            </w:tcBorders>
          </w:tcPr>
          <w:p>
            <w:pPr>
              <w:pStyle w:val="9"/>
              <w:spacing w:before="56"/>
              <w:ind w:left="20"/>
              <w:jc w:val="center"/>
              <w:rPr>
                <w:sz w:val="18"/>
              </w:rPr>
            </w:pPr>
            <w:r>
              <w:rPr>
                <w:sz w:val="18"/>
              </w:rPr>
              <w:t>服装材料后处理</w:t>
            </w:r>
          </w:p>
        </w:tc>
        <w:tc>
          <w:tcPr>
            <w:tcW w:w="370"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95" w:type="dxa"/>
            <w:tcBorders>
              <w:top w:val="single" w:color="000000" w:sz="4" w:space="0"/>
              <w:left w:val="single" w:color="000000" w:sz="4" w:space="0"/>
              <w:bottom w:val="single" w:color="000000" w:sz="4" w:space="0"/>
              <w:right w:val="single" w:color="000000" w:sz="4" w:space="0"/>
            </w:tcBorders>
          </w:tcPr>
          <w:p>
            <w:pPr>
              <w:pStyle w:val="9"/>
              <w:spacing w:before="67"/>
              <w:ind w:left="123" w:right="96"/>
              <w:jc w:val="center"/>
              <w:rPr>
                <w:rFonts w:ascii="Times New Roman"/>
                <w:sz w:val="18"/>
              </w:rPr>
            </w:pPr>
            <w:r>
              <w:rPr>
                <w:rFonts w:ascii="Times New Roman"/>
                <w:sz w:val="18"/>
              </w:rPr>
              <w:t>3.5</w:t>
            </w:r>
          </w:p>
        </w:tc>
        <w:tc>
          <w:tcPr>
            <w:tcW w:w="537" w:type="dxa"/>
            <w:tcBorders>
              <w:top w:val="single" w:color="000000" w:sz="4" w:space="0"/>
              <w:left w:val="single" w:color="000000" w:sz="4" w:space="0"/>
              <w:bottom w:val="single" w:color="000000" w:sz="4" w:space="0"/>
              <w:right w:val="single" w:color="000000" w:sz="4" w:space="0"/>
            </w:tcBorders>
          </w:tcPr>
          <w:p>
            <w:pPr>
              <w:pStyle w:val="9"/>
              <w:spacing w:before="67"/>
              <w:ind w:left="76" w:right="51"/>
              <w:jc w:val="center"/>
              <w:rPr>
                <w:rFonts w:ascii="Times New Roman"/>
                <w:sz w:val="18"/>
              </w:rPr>
            </w:pPr>
            <w:r>
              <w:rPr>
                <w:rFonts w:ascii="Times New Roman"/>
                <w:sz w:val="18"/>
              </w:rPr>
              <w:t>64</w:t>
            </w:r>
          </w:p>
        </w:tc>
        <w:tc>
          <w:tcPr>
            <w:tcW w:w="536" w:type="dxa"/>
            <w:tcBorders>
              <w:top w:val="single" w:color="000000" w:sz="4" w:space="0"/>
              <w:left w:val="single" w:color="000000" w:sz="4" w:space="0"/>
              <w:bottom w:val="single" w:color="000000" w:sz="4" w:space="0"/>
              <w:right w:val="single" w:color="000000" w:sz="4" w:space="0"/>
            </w:tcBorders>
          </w:tcPr>
          <w:p>
            <w:pPr>
              <w:pStyle w:val="9"/>
              <w:spacing w:before="67"/>
              <w:ind w:left="121" w:right="93"/>
              <w:jc w:val="center"/>
              <w:rPr>
                <w:rFonts w:ascii="Times New Roman"/>
                <w:sz w:val="18"/>
              </w:rPr>
            </w:pPr>
            <w:r>
              <w:rPr>
                <w:rFonts w:ascii="Times New Roman"/>
                <w:sz w:val="18"/>
              </w:rPr>
              <w:t>32</w:t>
            </w:r>
          </w:p>
        </w:tc>
        <w:tc>
          <w:tcPr>
            <w:tcW w:w="453" w:type="dxa"/>
            <w:tcBorders>
              <w:top w:val="single" w:color="000000" w:sz="4" w:space="0"/>
              <w:left w:val="single" w:color="000000" w:sz="4" w:space="0"/>
              <w:bottom w:val="single" w:color="000000" w:sz="4" w:space="0"/>
              <w:right w:val="single" w:color="000000" w:sz="4" w:space="0"/>
            </w:tcBorders>
          </w:tcPr>
          <w:p>
            <w:pPr>
              <w:pStyle w:val="9"/>
              <w:spacing w:before="67"/>
              <w:ind w:left="81" w:right="51"/>
              <w:jc w:val="center"/>
              <w:rPr>
                <w:rFonts w:ascii="Times New Roman"/>
                <w:sz w:val="18"/>
              </w:rPr>
            </w:pPr>
            <w:r>
              <w:rPr>
                <w:rFonts w:ascii="Times New Roman"/>
                <w:sz w:val="18"/>
              </w:rPr>
              <w:t>32</w:t>
            </w:r>
          </w:p>
        </w:tc>
        <w:tc>
          <w:tcPr>
            <w:tcW w:w="45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6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4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1"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55" w:type="dxa"/>
            <w:tcBorders>
              <w:top w:val="single" w:color="000000" w:sz="4" w:space="0"/>
              <w:left w:val="single" w:color="000000" w:sz="4" w:space="0"/>
              <w:bottom w:val="single" w:color="000000" w:sz="4" w:space="0"/>
              <w:right w:val="single" w:color="000000" w:sz="4" w:space="0"/>
            </w:tcBorders>
          </w:tcPr>
          <w:p>
            <w:pPr>
              <w:pStyle w:val="9"/>
              <w:spacing w:before="67"/>
              <w:ind w:left="87" w:right="48"/>
              <w:jc w:val="center"/>
              <w:rPr>
                <w:rFonts w:ascii="Times New Roman"/>
                <w:sz w:val="18"/>
              </w:rPr>
            </w:pPr>
            <w:r>
              <w:rPr>
                <w:rFonts w:ascii="Times New Roman"/>
                <w:sz w:val="18"/>
              </w:rPr>
              <w:t>8*8</w:t>
            </w:r>
          </w:p>
        </w:tc>
        <w:tc>
          <w:tcPr>
            <w:tcW w:w="371"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7"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3" w:type="dxa"/>
            <w:tcBorders>
              <w:top w:val="single" w:color="000000" w:sz="4" w:space="0"/>
              <w:left w:val="single" w:color="000000" w:sz="4" w:space="0"/>
              <w:bottom w:val="single" w:color="000000" w:sz="4" w:space="0"/>
            </w:tcBorders>
          </w:tcPr>
          <w:p>
            <w:pPr>
              <w:pStyle w:val="9"/>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0" w:hRule="atLeast"/>
        </w:trPr>
        <w:tc>
          <w:tcPr>
            <w:tcW w:w="371" w:type="dxa"/>
            <w:vMerge w:val="continue"/>
            <w:tcBorders>
              <w:top w:val="nil"/>
              <w:bottom w:val="single" w:color="000000" w:sz="4" w:space="0"/>
              <w:right w:val="single" w:color="000000" w:sz="4" w:space="0"/>
            </w:tcBorders>
          </w:tcPr>
          <w:p>
            <w:pPr>
              <w:rPr>
                <w:sz w:val="2"/>
                <w:szCs w:val="2"/>
              </w:rPr>
            </w:pPr>
          </w:p>
        </w:tc>
        <w:tc>
          <w:tcPr>
            <w:tcW w:w="1236" w:type="dxa"/>
            <w:gridSpan w:val="2"/>
            <w:tcBorders>
              <w:top w:val="single" w:color="000000" w:sz="4" w:space="0"/>
              <w:left w:val="single" w:color="000000" w:sz="4" w:space="0"/>
              <w:bottom w:val="single" w:color="000000" w:sz="4" w:space="0"/>
              <w:right w:val="single" w:color="000000" w:sz="4" w:space="0"/>
            </w:tcBorders>
          </w:tcPr>
          <w:p>
            <w:pPr>
              <w:pStyle w:val="9"/>
              <w:spacing w:before="55"/>
              <w:ind w:left="422" w:right="403"/>
              <w:jc w:val="center"/>
              <w:rPr>
                <w:sz w:val="18"/>
              </w:rPr>
            </w:pPr>
            <w:r>
              <w:rPr>
                <w:sz w:val="18"/>
              </w:rPr>
              <w:t>小计</w:t>
            </w:r>
          </w:p>
        </w:tc>
        <w:tc>
          <w:tcPr>
            <w:tcW w:w="1331"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0"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95" w:type="dxa"/>
            <w:tcBorders>
              <w:top w:val="single" w:color="000000" w:sz="4" w:space="0"/>
              <w:left w:val="single" w:color="000000" w:sz="4" w:space="0"/>
              <w:bottom w:val="single" w:color="000000" w:sz="4" w:space="0"/>
              <w:right w:val="single" w:color="000000" w:sz="4" w:space="0"/>
            </w:tcBorders>
          </w:tcPr>
          <w:p>
            <w:pPr>
              <w:pStyle w:val="9"/>
              <w:spacing w:before="67"/>
              <w:ind w:left="121" w:right="96"/>
              <w:jc w:val="center"/>
              <w:rPr>
                <w:rFonts w:ascii="Times New Roman"/>
                <w:sz w:val="18"/>
              </w:rPr>
            </w:pPr>
            <w:r>
              <w:rPr>
                <w:rFonts w:ascii="Times New Roman"/>
                <w:sz w:val="18"/>
              </w:rPr>
              <w:t>43</w:t>
            </w:r>
          </w:p>
        </w:tc>
        <w:tc>
          <w:tcPr>
            <w:tcW w:w="537" w:type="dxa"/>
            <w:tcBorders>
              <w:top w:val="single" w:color="000000" w:sz="4" w:space="0"/>
              <w:left w:val="single" w:color="000000" w:sz="4" w:space="0"/>
              <w:bottom w:val="single" w:color="000000" w:sz="4" w:space="0"/>
              <w:right w:val="single" w:color="000000" w:sz="4" w:space="0"/>
            </w:tcBorders>
          </w:tcPr>
          <w:p>
            <w:pPr>
              <w:pStyle w:val="9"/>
              <w:spacing w:before="67"/>
              <w:ind w:left="76" w:right="49"/>
              <w:jc w:val="center"/>
              <w:rPr>
                <w:rFonts w:ascii="Times New Roman"/>
                <w:sz w:val="18"/>
              </w:rPr>
            </w:pPr>
            <w:r>
              <w:rPr>
                <w:rFonts w:ascii="Times New Roman"/>
                <w:sz w:val="18"/>
              </w:rPr>
              <w:t>784</w:t>
            </w:r>
          </w:p>
        </w:tc>
        <w:tc>
          <w:tcPr>
            <w:tcW w:w="536" w:type="dxa"/>
            <w:tcBorders>
              <w:top w:val="single" w:color="000000" w:sz="4" w:space="0"/>
              <w:left w:val="single" w:color="000000" w:sz="4" w:space="0"/>
              <w:bottom w:val="single" w:color="000000" w:sz="4" w:space="0"/>
              <w:right w:val="single" w:color="000000" w:sz="4" w:space="0"/>
            </w:tcBorders>
          </w:tcPr>
          <w:p>
            <w:pPr>
              <w:pStyle w:val="9"/>
              <w:spacing w:before="67"/>
              <w:ind w:left="122" w:right="93"/>
              <w:jc w:val="center"/>
              <w:rPr>
                <w:rFonts w:ascii="Times New Roman"/>
                <w:sz w:val="18"/>
              </w:rPr>
            </w:pPr>
            <w:r>
              <w:rPr>
                <w:rFonts w:ascii="Times New Roman"/>
                <w:sz w:val="18"/>
              </w:rPr>
              <w:t>416</w:t>
            </w:r>
          </w:p>
        </w:tc>
        <w:tc>
          <w:tcPr>
            <w:tcW w:w="453" w:type="dxa"/>
            <w:tcBorders>
              <w:top w:val="single" w:color="000000" w:sz="4" w:space="0"/>
              <w:left w:val="single" w:color="000000" w:sz="4" w:space="0"/>
              <w:bottom w:val="single" w:color="000000" w:sz="4" w:space="0"/>
              <w:right w:val="single" w:color="000000" w:sz="4" w:space="0"/>
            </w:tcBorders>
          </w:tcPr>
          <w:p>
            <w:pPr>
              <w:pStyle w:val="9"/>
              <w:spacing w:before="67"/>
              <w:ind w:left="81" w:right="52"/>
              <w:jc w:val="center"/>
              <w:rPr>
                <w:rFonts w:ascii="Times New Roman"/>
                <w:sz w:val="18"/>
              </w:rPr>
            </w:pPr>
            <w:r>
              <w:rPr>
                <w:rFonts w:ascii="Times New Roman"/>
                <w:sz w:val="18"/>
              </w:rPr>
              <w:t>368</w:t>
            </w:r>
          </w:p>
        </w:tc>
        <w:tc>
          <w:tcPr>
            <w:tcW w:w="454" w:type="dxa"/>
            <w:tcBorders>
              <w:top w:val="single" w:color="000000" w:sz="4" w:space="0"/>
              <w:left w:val="single" w:color="000000" w:sz="4" w:space="0"/>
              <w:bottom w:val="single" w:color="000000" w:sz="4" w:space="0"/>
              <w:right w:val="single" w:color="000000" w:sz="4" w:space="0"/>
            </w:tcBorders>
          </w:tcPr>
          <w:p>
            <w:pPr>
              <w:pStyle w:val="9"/>
              <w:spacing w:before="67"/>
              <w:ind w:left="82" w:right="50"/>
              <w:jc w:val="center"/>
              <w:rPr>
                <w:rFonts w:ascii="Times New Roman"/>
                <w:sz w:val="18"/>
              </w:rPr>
            </w:pPr>
            <w:r>
              <w:rPr>
                <w:rFonts w:ascii="Times New Roman"/>
                <w:sz w:val="18"/>
              </w:rPr>
              <w:t>20</w:t>
            </w:r>
          </w:p>
        </w:tc>
        <w:tc>
          <w:tcPr>
            <w:tcW w:w="564" w:type="dxa"/>
            <w:tcBorders>
              <w:top w:val="single" w:color="000000" w:sz="4" w:space="0"/>
              <w:left w:val="single" w:color="000000" w:sz="4" w:space="0"/>
              <w:bottom w:val="single" w:color="000000" w:sz="4" w:space="0"/>
              <w:right w:val="single" w:color="000000" w:sz="4" w:space="0"/>
            </w:tcBorders>
          </w:tcPr>
          <w:p>
            <w:pPr>
              <w:pStyle w:val="9"/>
              <w:spacing w:before="67"/>
              <w:ind w:left="93" w:right="61"/>
              <w:jc w:val="center"/>
              <w:rPr>
                <w:rFonts w:ascii="Times New Roman"/>
                <w:sz w:val="18"/>
              </w:rPr>
            </w:pPr>
            <w:r>
              <w:rPr>
                <w:rFonts w:ascii="Times New Roman"/>
                <w:sz w:val="18"/>
              </w:rPr>
              <w:t>16</w:t>
            </w:r>
          </w:p>
        </w:tc>
        <w:tc>
          <w:tcPr>
            <w:tcW w:w="349" w:type="dxa"/>
            <w:tcBorders>
              <w:top w:val="single" w:color="000000" w:sz="4" w:space="0"/>
              <w:left w:val="single" w:color="000000" w:sz="4" w:space="0"/>
              <w:bottom w:val="single" w:color="000000" w:sz="4" w:space="0"/>
              <w:right w:val="single" w:color="000000" w:sz="4" w:space="0"/>
            </w:tcBorders>
          </w:tcPr>
          <w:p>
            <w:pPr>
              <w:pStyle w:val="9"/>
              <w:spacing w:before="67"/>
              <w:ind w:left="37"/>
              <w:jc w:val="center"/>
              <w:rPr>
                <w:rFonts w:ascii="Times New Roman"/>
                <w:sz w:val="18"/>
              </w:rPr>
            </w:pPr>
            <w:r>
              <w:rPr>
                <w:rFonts w:ascii="Times New Roman"/>
                <w:sz w:val="18"/>
              </w:rPr>
              <w:t>0</w:t>
            </w:r>
          </w:p>
        </w:tc>
        <w:tc>
          <w:tcPr>
            <w:tcW w:w="531" w:type="dxa"/>
            <w:tcBorders>
              <w:top w:val="single" w:color="000000" w:sz="4" w:space="0"/>
              <w:left w:val="single" w:color="000000" w:sz="4" w:space="0"/>
              <w:bottom w:val="single" w:color="000000" w:sz="4" w:space="0"/>
              <w:right w:val="single" w:color="000000" w:sz="4" w:space="0"/>
            </w:tcBorders>
          </w:tcPr>
          <w:p>
            <w:pPr>
              <w:pStyle w:val="9"/>
              <w:spacing w:before="67"/>
              <w:ind w:left="79" w:right="42"/>
              <w:jc w:val="center"/>
              <w:rPr>
                <w:rFonts w:ascii="Times New Roman"/>
                <w:sz w:val="18"/>
              </w:rPr>
            </w:pPr>
            <w:r>
              <w:rPr>
                <w:rFonts w:ascii="Times New Roman"/>
                <w:sz w:val="18"/>
              </w:rPr>
              <w:t>32</w:t>
            </w:r>
          </w:p>
        </w:tc>
        <w:tc>
          <w:tcPr>
            <w:tcW w:w="455" w:type="dxa"/>
            <w:tcBorders>
              <w:top w:val="single" w:color="000000" w:sz="4" w:space="0"/>
              <w:left w:val="single" w:color="000000" w:sz="4" w:space="0"/>
              <w:bottom w:val="single" w:color="000000" w:sz="4" w:space="0"/>
              <w:right w:val="single" w:color="000000" w:sz="4" w:space="0"/>
            </w:tcBorders>
          </w:tcPr>
          <w:p>
            <w:pPr>
              <w:pStyle w:val="9"/>
              <w:spacing w:before="67"/>
              <w:ind w:left="87" w:right="47"/>
              <w:jc w:val="center"/>
              <w:rPr>
                <w:rFonts w:ascii="Times New Roman"/>
                <w:sz w:val="18"/>
              </w:rPr>
            </w:pPr>
            <w:r>
              <w:rPr>
                <w:rFonts w:ascii="Times New Roman"/>
                <w:sz w:val="18"/>
              </w:rPr>
              <w:t>24</w:t>
            </w:r>
          </w:p>
        </w:tc>
        <w:tc>
          <w:tcPr>
            <w:tcW w:w="371" w:type="dxa"/>
            <w:tcBorders>
              <w:top w:val="single" w:color="000000" w:sz="4" w:space="0"/>
              <w:left w:val="single" w:color="000000" w:sz="4" w:space="0"/>
              <w:bottom w:val="single" w:color="000000" w:sz="4" w:space="0"/>
              <w:right w:val="single" w:color="000000" w:sz="4" w:space="0"/>
            </w:tcBorders>
          </w:tcPr>
          <w:p>
            <w:pPr>
              <w:pStyle w:val="9"/>
              <w:spacing w:before="67"/>
              <w:ind w:left="41"/>
              <w:jc w:val="center"/>
              <w:rPr>
                <w:rFonts w:ascii="Times New Roman"/>
                <w:sz w:val="18"/>
              </w:rPr>
            </w:pPr>
            <w:r>
              <w:rPr>
                <w:rFonts w:ascii="Times New Roman"/>
                <w:sz w:val="18"/>
              </w:rPr>
              <w:t>0</w:t>
            </w:r>
          </w:p>
        </w:tc>
        <w:tc>
          <w:tcPr>
            <w:tcW w:w="539" w:type="dxa"/>
            <w:tcBorders>
              <w:top w:val="single" w:color="000000" w:sz="4" w:space="0"/>
              <w:left w:val="single" w:color="000000" w:sz="4" w:space="0"/>
              <w:bottom w:val="single" w:color="000000" w:sz="4" w:space="0"/>
              <w:right w:val="single" w:color="000000" w:sz="4" w:space="0"/>
            </w:tcBorders>
          </w:tcPr>
          <w:p>
            <w:pPr>
              <w:pStyle w:val="9"/>
              <w:spacing w:before="67"/>
              <w:ind w:left="85" w:right="43"/>
              <w:jc w:val="center"/>
              <w:rPr>
                <w:rFonts w:ascii="Times New Roman"/>
                <w:sz w:val="18"/>
              </w:rPr>
            </w:pPr>
            <w:r>
              <w:rPr>
                <w:rFonts w:ascii="Times New Roman"/>
                <w:sz w:val="18"/>
              </w:rPr>
              <w:t>16</w:t>
            </w:r>
          </w:p>
        </w:tc>
        <w:tc>
          <w:tcPr>
            <w:tcW w:w="377" w:type="dxa"/>
            <w:tcBorders>
              <w:top w:val="single" w:color="000000" w:sz="4" w:space="0"/>
              <w:left w:val="single" w:color="000000" w:sz="4" w:space="0"/>
              <w:bottom w:val="single" w:color="000000" w:sz="4" w:space="0"/>
              <w:right w:val="single" w:color="000000" w:sz="4" w:space="0"/>
            </w:tcBorders>
          </w:tcPr>
          <w:p>
            <w:pPr>
              <w:pStyle w:val="9"/>
              <w:spacing w:before="67"/>
              <w:ind w:left="44"/>
              <w:jc w:val="center"/>
              <w:rPr>
                <w:rFonts w:ascii="Times New Roman"/>
                <w:sz w:val="18"/>
              </w:rPr>
            </w:pPr>
            <w:r>
              <w:rPr>
                <w:rFonts w:ascii="Times New Roman"/>
                <w:sz w:val="18"/>
              </w:rPr>
              <w:t>0</w:t>
            </w:r>
          </w:p>
        </w:tc>
        <w:tc>
          <w:tcPr>
            <w:tcW w:w="373" w:type="dxa"/>
            <w:tcBorders>
              <w:top w:val="single" w:color="000000" w:sz="4" w:space="0"/>
              <w:left w:val="single" w:color="000000" w:sz="4" w:space="0"/>
              <w:bottom w:val="single" w:color="000000" w:sz="4" w:space="0"/>
            </w:tcBorders>
          </w:tcPr>
          <w:p>
            <w:pPr>
              <w:pStyle w:val="9"/>
              <w:spacing w:before="67"/>
              <w:ind w:left="52"/>
              <w:jc w:val="center"/>
              <w:rPr>
                <w:rFonts w:ascii="Times New Roman"/>
                <w:sz w:val="18"/>
              </w:rPr>
            </w:pPr>
            <w:r>
              <w:rPr>
                <w:rFonts w:ascii="Times New Roman"/>
                <w:sz w:val="18"/>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9" w:hRule="atLeast"/>
        </w:trPr>
        <w:tc>
          <w:tcPr>
            <w:tcW w:w="1607" w:type="dxa"/>
            <w:gridSpan w:val="3"/>
            <w:tcBorders>
              <w:top w:val="single" w:color="000000" w:sz="4" w:space="0"/>
              <w:bottom w:val="single" w:color="000000" w:sz="4" w:space="0"/>
              <w:right w:val="single" w:color="000000" w:sz="4" w:space="0"/>
            </w:tcBorders>
          </w:tcPr>
          <w:p>
            <w:pPr>
              <w:pStyle w:val="9"/>
              <w:spacing w:before="55"/>
              <w:ind w:left="604" w:right="588"/>
              <w:jc w:val="center"/>
              <w:rPr>
                <w:sz w:val="18"/>
              </w:rPr>
            </w:pPr>
            <w:r>
              <w:rPr>
                <w:sz w:val="18"/>
              </w:rPr>
              <w:t>合计</w:t>
            </w:r>
          </w:p>
        </w:tc>
        <w:tc>
          <w:tcPr>
            <w:tcW w:w="1331"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0"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95" w:type="dxa"/>
            <w:tcBorders>
              <w:top w:val="single" w:color="000000" w:sz="4" w:space="0"/>
              <w:left w:val="single" w:color="000000" w:sz="4" w:space="0"/>
              <w:bottom w:val="single" w:color="000000" w:sz="4" w:space="0"/>
              <w:right w:val="single" w:color="000000" w:sz="4" w:space="0"/>
            </w:tcBorders>
          </w:tcPr>
          <w:p>
            <w:pPr>
              <w:pStyle w:val="9"/>
              <w:spacing w:before="67"/>
              <w:ind w:left="121" w:right="96"/>
              <w:jc w:val="center"/>
              <w:rPr>
                <w:rFonts w:ascii="Times New Roman"/>
                <w:sz w:val="18"/>
              </w:rPr>
            </w:pPr>
            <w:r>
              <w:rPr>
                <w:rFonts w:ascii="Times New Roman"/>
                <w:sz w:val="18"/>
              </w:rPr>
              <w:t>43</w:t>
            </w:r>
          </w:p>
        </w:tc>
        <w:tc>
          <w:tcPr>
            <w:tcW w:w="537" w:type="dxa"/>
            <w:tcBorders>
              <w:top w:val="single" w:color="000000" w:sz="4" w:space="0"/>
              <w:left w:val="single" w:color="000000" w:sz="4" w:space="0"/>
              <w:bottom w:val="single" w:color="000000" w:sz="4" w:space="0"/>
              <w:right w:val="single" w:color="000000" w:sz="4" w:space="0"/>
            </w:tcBorders>
          </w:tcPr>
          <w:p>
            <w:pPr>
              <w:pStyle w:val="9"/>
              <w:spacing w:before="67"/>
              <w:ind w:left="76" w:right="49"/>
              <w:jc w:val="center"/>
              <w:rPr>
                <w:rFonts w:ascii="Times New Roman"/>
                <w:sz w:val="18"/>
              </w:rPr>
            </w:pPr>
            <w:r>
              <w:rPr>
                <w:rFonts w:ascii="Times New Roman"/>
                <w:sz w:val="18"/>
              </w:rPr>
              <w:t>784</w:t>
            </w:r>
          </w:p>
        </w:tc>
        <w:tc>
          <w:tcPr>
            <w:tcW w:w="536" w:type="dxa"/>
            <w:tcBorders>
              <w:top w:val="single" w:color="000000" w:sz="4" w:space="0"/>
              <w:left w:val="single" w:color="000000" w:sz="4" w:space="0"/>
              <w:bottom w:val="single" w:color="000000" w:sz="4" w:space="0"/>
              <w:right w:val="single" w:color="000000" w:sz="4" w:space="0"/>
            </w:tcBorders>
          </w:tcPr>
          <w:p>
            <w:pPr>
              <w:pStyle w:val="9"/>
              <w:spacing w:before="67"/>
              <w:ind w:left="122" w:right="93"/>
              <w:jc w:val="center"/>
              <w:rPr>
                <w:rFonts w:ascii="Times New Roman"/>
                <w:sz w:val="18"/>
              </w:rPr>
            </w:pPr>
            <w:r>
              <w:rPr>
                <w:rFonts w:ascii="Times New Roman"/>
                <w:sz w:val="18"/>
              </w:rPr>
              <w:t>416</w:t>
            </w:r>
          </w:p>
        </w:tc>
        <w:tc>
          <w:tcPr>
            <w:tcW w:w="453" w:type="dxa"/>
            <w:tcBorders>
              <w:top w:val="single" w:color="000000" w:sz="4" w:space="0"/>
              <w:left w:val="single" w:color="000000" w:sz="4" w:space="0"/>
              <w:bottom w:val="single" w:color="000000" w:sz="4" w:space="0"/>
              <w:right w:val="single" w:color="000000" w:sz="4" w:space="0"/>
            </w:tcBorders>
          </w:tcPr>
          <w:p>
            <w:pPr>
              <w:pStyle w:val="9"/>
              <w:spacing w:before="67"/>
              <w:ind w:left="81" w:right="52"/>
              <w:jc w:val="center"/>
              <w:rPr>
                <w:rFonts w:ascii="Times New Roman"/>
                <w:sz w:val="18"/>
              </w:rPr>
            </w:pPr>
            <w:r>
              <w:rPr>
                <w:rFonts w:ascii="Times New Roman"/>
                <w:sz w:val="18"/>
              </w:rPr>
              <w:t>368</w:t>
            </w:r>
          </w:p>
        </w:tc>
        <w:tc>
          <w:tcPr>
            <w:tcW w:w="454" w:type="dxa"/>
            <w:tcBorders>
              <w:top w:val="single" w:color="000000" w:sz="4" w:space="0"/>
              <w:left w:val="single" w:color="000000" w:sz="4" w:space="0"/>
              <w:bottom w:val="single" w:color="000000" w:sz="4" w:space="0"/>
              <w:right w:val="single" w:color="000000" w:sz="4" w:space="0"/>
            </w:tcBorders>
          </w:tcPr>
          <w:p>
            <w:pPr>
              <w:pStyle w:val="9"/>
              <w:spacing w:before="67"/>
              <w:ind w:left="82" w:right="50"/>
              <w:jc w:val="center"/>
              <w:rPr>
                <w:rFonts w:ascii="Times New Roman"/>
                <w:sz w:val="18"/>
              </w:rPr>
            </w:pPr>
            <w:r>
              <w:rPr>
                <w:rFonts w:ascii="Times New Roman"/>
                <w:sz w:val="18"/>
              </w:rPr>
              <w:t>20</w:t>
            </w:r>
          </w:p>
        </w:tc>
        <w:tc>
          <w:tcPr>
            <w:tcW w:w="564" w:type="dxa"/>
            <w:tcBorders>
              <w:top w:val="single" w:color="000000" w:sz="4" w:space="0"/>
              <w:left w:val="single" w:color="000000" w:sz="4" w:space="0"/>
              <w:bottom w:val="single" w:color="000000" w:sz="4" w:space="0"/>
              <w:right w:val="single" w:color="000000" w:sz="4" w:space="0"/>
            </w:tcBorders>
          </w:tcPr>
          <w:p>
            <w:pPr>
              <w:pStyle w:val="9"/>
              <w:spacing w:before="67"/>
              <w:ind w:left="93" w:right="61"/>
              <w:jc w:val="center"/>
              <w:rPr>
                <w:rFonts w:ascii="Times New Roman"/>
                <w:sz w:val="18"/>
              </w:rPr>
            </w:pPr>
            <w:r>
              <w:rPr>
                <w:rFonts w:ascii="Times New Roman"/>
                <w:sz w:val="18"/>
              </w:rPr>
              <w:t>16</w:t>
            </w:r>
          </w:p>
        </w:tc>
        <w:tc>
          <w:tcPr>
            <w:tcW w:w="349" w:type="dxa"/>
            <w:tcBorders>
              <w:top w:val="single" w:color="000000" w:sz="4" w:space="0"/>
              <w:left w:val="single" w:color="000000" w:sz="4" w:space="0"/>
              <w:bottom w:val="single" w:color="000000" w:sz="4" w:space="0"/>
              <w:right w:val="single" w:color="000000" w:sz="4" w:space="0"/>
            </w:tcBorders>
          </w:tcPr>
          <w:p>
            <w:pPr>
              <w:pStyle w:val="9"/>
              <w:spacing w:before="67"/>
              <w:ind w:left="37"/>
              <w:jc w:val="center"/>
              <w:rPr>
                <w:rFonts w:ascii="Times New Roman"/>
                <w:sz w:val="18"/>
              </w:rPr>
            </w:pPr>
            <w:r>
              <w:rPr>
                <w:rFonts w:ascii="Times New Roman"/>
                <w:sz w:val="18"/>
              </w:rPr>
              <w:t>0</w:t>
            </w:r>
          </w:p>
        </w:tc>
        <w:tc>
          <w:tcPr>
            <w:tcW w:w="531" w:type="dxa"/>
            <w:tcBorders>
              <w:top w:val="single" w:color="000000" w:sz="4" w:space="0"/>
              <w:left w:val="single" w:color="000000" w:sz="4" w:space="0"/>
              <w:bottom w:val="single" w:color="000000" w:sz="4" w:space="0"/>
              <w:right w:val="single" w:color="000000" w:sz="4" w:space="0"/>
            </w:tcBorders>
          </w:tcPr>
          <w:p>
            <w:pPr>
              <w:pStyle w:val="9"/>
              <w:spacing w:before="67"/>
              <w:ind w:left="79" w:right="42"/>
              <w:jc w:val="center"/>
              <w:rPr>
                <w:rFonts w:ascii="Times New Roman"/>
                <w:sz w:val="18"/>
              </w:rPr>
            </w:pPr>
            <w:r>
              <w:rPr>
                <w:rFonts w:ascii="Times New Roman"/>
                <w:sz w:val="18"/>
              </w:rPr>
              <w:t>32</w:t>
            </w:r>
          </w:p>
        </w:tc>
        <w:tc>
          <w:tcPr>
            <w:tcW w:w="455" w:type="dxa"/>
            <w:tcBorders>
              <w:top w:val="single" w:color="000000" w:sz="4" w:space="0"/>
              <w:left w:val="single" w:color="000000" w:sz="4" w:space="0"/>
              <w:bottom w:val="single" w:color="000000" w:sz="4" w:space="0"/>
              <w:right w:val="single" w:color="000000" w:sz="4" w:space="0"/>
            </w:tcBorders>
          </w:tcPr>
          <w:p>
            <w:pPr>
              <w:pStyle w:val="9"/>
              <w:spacing w:before="67"/>
              <w:ind w:left="87" w:right="47"/>
              <w:jc w:val="center"/>
              <w:rPr>
                <w:rFonts w:ascii="Times New Roman"/>
                <w:sz w:val="18"/>
              </w:rPr>
            </w:pPr>
            <w:r>
              <w:rPr>
                <w:rFonts w:ascii="Times New Roman"/>
                <w:sz w:val="18"/>
              </w:rPr>
              <w:t>24</w:t>
            </w:r>
          </w:p>
        </w:tc>
        <w:tc>
          <w:tcPr>
            <w:tcW w:w="371" w:type="dxa"/>
            <w:tcBorders>
              <w:top w:val="single" w:color="000000" w:sz="4" w:space="0"/>
              <w:left w:val="single" w:color="000000" w:sz="4" w:space="0"/>
              <w:bottom w:val="single" w:color="000000" w:sz="4" w:space="0"/>
              <w:right w:val="single" w:color="000000" w:sz="4" w:space="0"/>
            </w:tcBorders>
          </w:tcPr>
          <w:p>
            <w:pPr>
              <w:pStyle w:val="9"/>
              <w:spacing w:before="67"/>
              <w:ind w:left="41"/>
              <w:jc w:val="center"/>
              <w:rPr>
                <w:rFonts w:ascii="Times New Roman"/>
                <w:sz w:val="18"/>
              </w:rPr>
            </w:pPr>
            <w:r>
              <w:rPr>
                <w:rFonts w:ascii="Times New Roman"/>
                <w:sz w:val="18"/>
              </w:rPr>
              <w:t>0</w:t>
            </w:r>
          </w:p>
        </w:tc>
        <w:tc>
          <w:tcPr>
            <w:tcW w:w="539" w:type="dxa"/>
            <w:tcBorders>
              <w:top w:val="single" w:color="000000" w:sz="4" w:space="0"/>
              <w:left w:val="single" w:color="000000" w:sz="4" w:space="0"/>
              <w:bottom w:val="single" w:color="000000" w:sz="4" w:space="0"/>
              <w:right w:val="single" w:color="000000" w:sz="4" w:space="0"/>
            </w:tcBorders>
          </w:tcPr>
          <w:p>
            <w:pPr>
              <w:pStyle w:val="9"/>
              <w:spacing w:before="67"/>
              <w:ind w:left="85" w:right="43"/>
              <w:jc w:val="center"/>
              <w:rPr>
                <w:rFonts w:ascii="Times New Roman"/>
                <w:sz w:val="18"/>
              </w:rPr>
            </w:pPr>
            <w:r>
              <w:rPr>
                <w:rFonts w:ascii="Times New Roman"/>
                <w:sz w:val="18"/>
              </w:rPr>
              <w:t>16</w:t>
            </w:r>
          </w:p>
        </w:tc>
        <w:tc>
          <w:tcPr>
            <w:tcW w:w="377" w:type="dxa"/>
            <w:tcBorders>
              <w:top w:val="single" w:color="000000" w:sz="4" w:space="0"/>
              <w:left w:val="single" w:color="000000" w:sz="4" w:space="0"/>
              <w:bottom w:val="single" w:color="000000" w:sz="4" w:space="0"/>
              <w:right w:val="single" w:color="000000" w:sz="4" w:space="0"/>
            </w:tcBorders>
          </w:tcPr>
          <w:p>
            <w:pPr>
              <w:pStyle w:val="9"/>
              <w:spacing w:before="67"/>
              <w:ind w:left="44"/>
              <w:jc w:val="center"/>
              <w:rPr>
                <w:rFonts w:ascii="Times New Roman"/>
                <w:sz w:val="18"/>
              </w:rPr>
            </w:pPr>
            <w:r>
              <w:rPr>
                <w:rFonts w:ascii="Times New Roman"/>
                <w:sz w:val="18"/>
              </w:rPr>
              <w:t>0</w:t>
            </w:r>
          </w:p>
        </w:tc>
        <w:tc>
          <w:tcPr>
            <w:tcW w:w="373" w:type="dxa"/>
            <w:tcBorders>
              <w:top w:val="single" w:color="000000" w:sz="4" w:space="0"/>
              <w:left w:val="single" w:color="000000" w:sz="4" w:space="0"/>
              <w:bottom w:val="single" w:color="000000" w:sz="4" w:space="0"/>
            </w:tcBorders>
          </w:tcPr>
          <w:p>
            <w:pPr>
              <w:pStyle w:val="9"/>
              <w:spacing w:before="67"/>
              <w:ind w:left="52"/>
              <w:jc w:val="center"/>
              <w:rPr>
                <w:rFonts w:ascii="Times New Roman"/>
                <w:sz w:val="18"/>
              </w:rPr>
            </w:pPr>
            <w:r>
              <w:rPr>
                <w:rFonts w:ascii="Times New Roman"/>
                <w:sz w:val="18"/>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40" w:hRule="atLeast"/>
        </w:trPr>
        <w:tc>
          <w:tcPr>
            <w:tcW w:w="371" w:type="dxa"/>
            <w:vMerge w:val="restart"/>
            <w:tcBorders>
              <w:top w:val="single" w:color="000000" w:sz="4" w:space="0"/>
              <w:bottom w:val="single" w:color="000000" w:sz="4" w:space="0"/>
              <w:right w:val="single" w:color="000000" w:sz="4" w:space="0"/>
            </w:tcBorders>
          </w:tcPr>
          <w:p>
            <w:pPr>
              <w:pStyle w:val="9"/>
              <w:rPr>
                <w:rFonts w:ascii="Arial Unicode MS"/>
                <w:sz w:val="18"/>
              </w:rPr>
            </w:pPr>
          </w:p>
          <w:p>
            <w:pPr>
              <w:pStyle w:val="9"/>
              <w:rPr>
                <w:rFonts w:ascii="Arial Unicode MS"/>
                <w:sz w:val="18"/>
              </w:rPr>
            </w:pPr>
          </w:p>
          <w:p>
            <w:pPr>
              <w:pStyle w:val="9"/>
              <w:spacing w:before="7"/>
              <w:rPr>
                <w:rFonts w:ascii="Arial Unicode MS"/>
                <w:sz w:val="21"/>
              </w:rPr>
            </w:pPr>
          </w:p>
          <w:p>
            <w:pPr>
              <w:pStyle w:val="9"/>
              <w:spacing w:line="242" w:lineRule="auto"/>
              <w:ind w:left="95" w:right="78"/>
              <w:jc w:val="both"/>
              <w:rPr>
                <w:sz w:val="18"/>
              </w:rPr>
            </w:pPr>
            <w:r>
              <w:rPr>
                <w:sz w:val="18"/>
              </w:rPr>
              <w:t>选修模块</w:t>
            </w:r>
          </w:p>
        </w:tc>
        <w:tc>
          <w:tcPr>
            <w:tcW w:w="368" w:type="dxa"/>
            <w:vMerge w:val="restart"/>
            <w:tcBorders>
              <w:top w:val="single" w:color="000000" w:sz="4" w:space="0"/>
              <w:left w:val="single" w:color="000000" w:sz="4" w:space="0"/>
              <w:bottom w:val="single" w:color="000000" w:sz="4" w:space="0"/>
              <w:right w:val="single" w:color="000000" w:sz="4" w:space="0"/>
            </w:tcBorders>
          </w:tcPr>
          <w:p>
            <w:pPr>
              <w:pStyle w:val="9"/>
              <w:rPr>
                <w:rFonts w:ascii="Arial Unicode MS"/>
                <w:sz w:val="18"/>
              </w:rPr>
            </w:pPr>
          </w:p>
          <w:p>
            <w:pPr>
              <w:pStyle w:val="9"/>
              <w:spacing w:before="10"/>
              <w:rPr>
                <w:rFonts w:ascii="Arial Unicode MS"/>
                <w:sz w:val="15"/>
              </w:rPr>
            </w:pPr>
          </w:p>
          <w:p>
            <w:pPr>
              <w:pStyle w:val="9"/>
              <w:spacing w:before="1" w:line="242" w:lineRule="auto"/>
              <w:ind w:left="98" w:right="77"/>
              <w:jc w:val="both"/>
              <w:rPr>
                <w:sz w:val="18"/>
              </w:rPr>
            </w:pPr>
            <w:r>
              <w:rPr>
                <w:sz w:val="18"/>
              </w:rPr>
              <w:t>五选三</w:t>
            </w:r>
          </w:p>
        </w:tc>
        <w:tc>
          <w:tcPr>
            <w:tcW w:w="868" w:type="dxa"/>
            <w:tcBorders>
              <w:top w:val="single" w:color="000000" w:sz="4" w:space="0"/>
              <w:left w:val="single" w:color="000000" w:sz="4" w:space="0"/>
              <w:bottom w:val="single" w:color="000000" w:sz="4" w:space="0"/>
              <w:right w:val="single" w:color="000000" w:sz="4" w:space="0"/>
            </w:tcBorders>
          </w:tcPr>
          <w:p>
            <w:pPr>
              <w:pStyle w:val="9"/>
              <w:spacing w:before="67"/>
              <w:ind w:left="59" w:right="38"/>
              <w:jc w:val="center"/>
              <w:rPr>
                <w:rFonts w:ascii="Times New Roman"/>
                <w:sz w:val="18"/>
              </w:rPr>
            </w:pPr>
            <w:r>
              <w:rPr>
                <w:rFonts w:ascii="Times New Roman"/>
                <w:sz w:val="18"/>
              </w:rPr>
              <w:t>05060100</w:t>
            </w:r>
          </w:p>
        </w:tc>
        <w:tc>
          <w:tcPr>
            <w:tcW w:w="1331" w:type="dxa"/>
            <w:tcBorders>
              <w:top w:val="single" w:color="000000" w:sz="4" w:space="0"/>
              <w:left w:val="single" w:color="000000" w:sz="4" w:space="0"/>
              <w:bottom w:val="single" w:color="000000" w:sz="4" w:space="0"/>
              <w:right w:val="single" w:color="000000" w:sz="4" w:space="0"/>
            </w:tcBorders>
          </w:tcPr>
          <w:p>
            <w:pPr>
              <w:pStyle w:val="9"/>
              <w:spacing w:before="56"/>
              <w:ind w:left="20"/>
              <w:jc w:val="center"/>
              <w:rPr>
                <w:sz w:val="18"/>
              </w:rPr>
            </w:pPr>
            <w:r>
              <w:rPr>
                <w:sz w:val="18"/>
              </w:rPr>
              <w:t>服装营销</w:t>
            </w:r>
          </w:p>
        </w:tc>
        <w:tc>
          <w:tcPr>
            <w:tcW w:w="370"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95" w:type="dxa"/>
            <w:tcBorders>
              <w:top w:val="single" w:color="000000" w:sz="4" w:space="0"/>
              <w:left w:val="single" w:color="000000" w:sz="4" w:space="0"/>
              <w:bottom w:val="single" w:color="000000" w:sz="4" w:space="0"/>
              <w:right w:val="single" w:color="000000" w:sz="4" w:space="0"/>
            </w:tcBorders>
          </w:tcPr>
          <w:p>
            <w:pPr>
              <w:pStyle w:val="9"/>
              <w:spacing w:before="67"/>
              <w:ind w:left="27"/>
              <w:jc w:val="center"/>
              <w:rPr>
                <w:rFonts w:ascii="Times New Roman"/>
                <w:sz w:val="18"/>
              </w:rPr>
            </w:pPr>
            <w:r>
              <w:rPr>
                <w:rFonts w:ascii="Times New Roman"/>
                <w:sz w:val="18"/>
              </w:rPr>
              <w:t>2</w:t>
            </w:r>
          </w:p>
        </w:tc>
        <w:tc>
          <w:tcPr>
            <w:tcW w:w="537" w:type="dxa"/>
            <w:tcBorders>
              <w:top w:val="single" w:color="000000" w:sz="4" w:space="0"/>
              <w:left w:val="single" w:color="000000" w:sz="4" w:space="0"/>
              <w:bottom w:val="single" w:color="000000" w:sz="4" w:space="0"/>
              <w:right w:val="single" w:color="000000" w:sz="4" w:space="0"/>
            </w:tcBorders>
          </w:tcPr>
          <w:p>
            <w:pPr>
              <w:pStyle w:val="9"/>
              <w:spacing w:before="67"/>
              <w:ind w:left="76" w:right="51"/>
              <w:jc w:val="center"/>
              <w:rPr>
                <w:rFonts w:ascii="Times New Roman"/>
                <w:sz w:val="18"/>
              </w:rPr>
            </w:pPr>
            <w:r>
              <w:rPr>
                <w:rFonts w:ascii="Times New Roman"/>
                <w:sz w:val="18"/>
              </w:rPr>
              <w:t>32</w:t>
            </w:r>
          </w:p>
        </w:tc>
        <w:tc>
          <w:tcPr>
            <w:tcW w:w="536" w:type="dxa"/>
            <w:tcBorders>
              <w:top w:val="single" w:color="000000" w:sz="4" w:space="0"/>
              <w:left w:val="single" w:color="000000" w:sz="4" w:space="0"/>
              <w:bottom w:val="single" w:color="000000" w:sz="4" w:space="0"/>
              <w:right w:val="single" w:color="000000" w:sz="4" w:space="0"/>
            </w:tcBorders>
          </w:tcPr>
          <w:p>
            <w:pPr>
              <w:pStyle w:val="9"/>
              <w:spacing w:before="67"/>
              <w:ind w:left="121" w:right="93"/>
              <w:jc w:val="center"/>
              <w:rPr>
                <w:rFonts w:ascii="Times New Roman"/>
                <w:sz w:val="18"/>
              </w:rPr>
            </w:pPr>
            <w:r>
              <w:rPr>
                <w:rFonts w:ascii="Times New Roman"/>
                <w:sz w:val="18"/>
              </w:rPr>
              <w:t>28</w:t>
            </w:r>
          </w:p>
        </w:tc>
        <w:tc>
          <w:tcPr>
            <w:tcW w:w="453" w:type="dxa"/>
            <w:tcBorders>
              <w:top w:val="single" w:color="000000" w:sz="4" w:space="0"/>
              <w:left w:val="single" w:color="000000" w:sz="4" w:space="0"/>
              <w:bottom w:val="single" w:color="000000" w:sz="4" w:space="0"/>
              <w:right w:val="single" w:color="000000" w:sz="4" w:space="0"/>
            </w:tcBorders>
          </w:tcPr>
          <w:p>
            <w:pPr>
              <w:pStyle w:val="9"/>
              <w:spacing w:before="67"/>
              <w:ind w:left="29"/>
              <w:jc w:val="center"/>
              <w:rPr>
                <w:rFonts w:ascii="Times New Roman"/>
                <w:sz w:val="18"/>
              </w:rPr>
            </w:pPr>
            <w:r>
              <w:rPr>
                <w:rFonts w:ascii="Times New Roman"/>
                <w:sz w:val="18"/>
              </w:rPr>
              <w:t>4</w:t>
            </w:r>
          </w:p>
        </w:tc>
        <w:tc>
          <w:tcPr>
            <w:tcW w:w="45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6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4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1" w:type="dxa"/>
            <w:tcBorders>
              <w:top w:val="single" w:color="000000" w:sz="4" w:space="0"/>
              <w:left w:val="single" w:color="000000" w:sz="4" w:space="0"/>
              <w:bottom w:val="single" w:color="000000" w:sz="4" w:space="0"/>
              <w:right w:val="single" w:color="000000" w:sz="4" w:space="0"/>
            </w:tcBorders>
          </w:tcPr>
          <w:p>
            <w:pPr>
              <w:pStyle w:val="9"/>
              <w:spacing w:before="67"/>
              <w:ind w:left="79" w:right="40"/>
              <w:jc w:val="center"/>
              <w:rPr>
                <w:rFonts w:ascii="Times New Roman"/>
                <w:sz w:val="18"/>
              </w:rPr>
            </w:pPr>
            <w:r>
              <w:rPr>
                <w:rFonts w:ascii="Times New Roman"/>
                <w:sz w:val="18"/>
              </w:rPr>
              <w:t>8*4</w:t>
            </w:r>
          </w:p>
        </w:tc>
        <w:tc>
          <w:tcPr>
            <w:tcW w:w="455"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1"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7"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3" w:type="dxa"/>
            <w:tcBorders>
              <w:top w:val="single" w:color="000000" w:sz="4" w:space="0"/>
              <w:left w:val="single" w:color="000000" w:sz="4" w:space="0"/>
              <w:bottom w:val="single" w:color="000000" w:sz="4" w:space="0"/>
            </w:tcBorders>
          </w:tcPr>
          <w:p>
            <w:pPr>
              <w:pStyle w:val="9"/>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0" w:hRule="atLeast"/>
        </w:trPr>
        <w:tc>
          <w:tcPr>
            <w:tcW w:w="371" w:type="dxa"/>
            <w:vMerge w:val="continue"/>
            <w:tcBorders>
              <w:top w:val="nil"/>
              <w:bottom w:val="single" w:color="000000" w:sz="4" w:space="0"/>
              <w:right w:val="single" w:color="000000" w:sz="4" w:space="0"/>
            </w:tcBorders>
          </w:tcPr>
          <w:p>
            <w:pPr>
              <w:rPr>
                <w:sz w:val="2"/>
                <w:szCs w:val="2"/>
              </w:rPr>
            </w:pPr>
          </w:p>
        </w:tc>
        <w:tc>
          <w:tcPr>
            <w:tcW w:w="368" w:type="dxa"/>
            <w:vMerge w:val="continue"/>
            <w:tcBorders>
              <w:top w:val="nil"/>
              <w:left w:val="single" w:color="000000" w:sz="4" w:space="0"/>
              <w:bottom w:val="single" w:color="000000" w:sz="4" w:space="0"/>
              <w:right w:val="single" w:color="000000" w:sz="4" w:space="0"/>
            </w:tcBorders>
          </w:tcPr>
          <w:p>
            <w:pPr>
              <w:rPr>
                <w:sz w:val="2"/>
                <w:szCs w:val="2"/>
              </w:rPr>
            </w:pPr>
          </w:p>
        </w:tc>
        <w:tc>
          <w:tcPr>
            <w:tcW w:w="868" w:type="dxa"/>
            <w:tcBorders>
              <w:top w:val="single" w:color="000000" w:sz="4" w:space="0"/>
              <w:left w:val="single" w:color="000000" w:sz="4" w:space="0"/>
              <w:bottom w:val="single" w:color="000000" w:sz="4" w:space="0"/>
              <w:right w:val="single" w:color="000000" w:sz="4" w:space="0"/>
            </w:tcBorders>
          </w:tcPr>
          <w:p>
            <w:pPr>
              <w:pStyle w:val="9"/>
              <w:spacing w:before="67"/>
              <w:ind w:left="59" w:right="38"/>
              <w:jc w:val="center"/>
              <w:rPr>
                <w:rFonts w:ascii="Times New Roman"/>
                <w:sz w:val="18"/>
              </w:rPr>
            </w:pPr>
            <w:r>
              <w:rPr>
                <w:rFonts w:ascii="Times New Roman"/>
                <w:sz w:val="18"/>
              </w:rPr>
              <w:t>05060043</w:t>
            </w:r>
          </w:p>
        </w:tc>
        <w:tc>
          <w:tcPr>
            <w:tcW w:w="1331" w:type="dxa"/>
            <w:tcBorders>
              <w:top w:val="single" w:color="000000" w:sz="4" w:space="0"/>
              <w:left w:val="single" w:color="000000" w:sz="4" w:space="0"/>
              <w:bottom w:val="single" w:color="000000" w:sz="4" w:space="0"/>
              <w:right w:val="single" w:color="000000" w:sz="4" w:space="0"/>
            </w:tcBorders>
          </w:tcPr>
          <w:p>
            <w:pPr>
              <w:pStyle w:val="9"/>
              <w:spacing w:before="55"/>
              <w:ind w:left="20"/>
              <w:jc w:val="center"/>
              <w:rPr>
                <w:sz w:val="18"/>
              </w:rPr>
            </w:pPr>
            <w:r>
              <w:rPr>
                <w:sz w:val="18"/>
              </w:rPr>
              <w:t>产品企划</w:t>
            </w:r>
          </w:p>
        </w:tc>
        <w:tc>
          <w:tcPr>
            <w:tcW w:w="370"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95" w:type="dxa"/>
            <w:tcBorders>
              <w:top w:val="single" w:color="000000" w:sz="4" w:space="0"/>
              <w:left w:val="single" w:color="000000" w:sz="4" w:space="0"/>
              <w:bottom w:val="single" w:color="000000" w:sz="4" w:space="0"/>
              <w:right w:val="single" w:color="000000" w:sz="4" w:space="0"/>
            </w:tcBorders>
          </w:tcPr>
          <w:p>
            <w:pPr>
              <w:pStyle w:val="9"/>
              <w:spacing w:before="67"/>
              <w:ind w:left="27"/>
              <w:jc w:val="center"/>
              <w:rPr>
                <w:rFonts w:ascii="Times New Roman"/>
                <w:sz w:val="18"/>
              </w:rPr>
            </w:pPr>
            <w:r>
              <w:rPr>
                <w:rFonts w:ascii="Times New Roman"/>
                <w:sz w:val="18"/>
              </w:rPr>
              <w:t>2</w:t>
            </w:r>
          </w:p>
        </w:tc>
        <w:tc>
          <w:tcPr>
            <w:tcW w:w="537" w:type="dxa"/>
            <w:tcBorders>
              <w:top w:val="single" w:color="000000" w:sz="4" w:space="0"/>
              <w:left w:val="single" w:color="000000" w:sz="4" w:space="0"/>
              <w:bottom w:val="single" w:color="000000" w:sz="4" w:space="0"/>
              <w:right w:val="single" w:color="000000" w:sz="4" w:space="0"/>
            </w:tcBorders>
          </w:tcPr>
          <w:p>
            <w:pPr>
              <w:pStyle w:val="9"/>
              <w:spacing w:before="67"/>
              <w:ind w:left="76" w:right="51"/>
              <w:jc w:val="center"/>
              <w:rPr>
                <w:rFonts w:ascii="Times New Roman"/>
                <w:sz w:val="18"/>
              </w:rPr>
            </w:pPr>
            <w:r>
              <w:rPr>
                <w:rFonts w:ascii="Times New Roman"/>
                <w:sz w:val="18"/>
              </w:rPr>
              <w:t>32</w:t>
            </w:r>
          </w:p>
        </w:tc>
        <w:tc>
          <w:tcPr>
            <w:tcW w:w="536" w:type="dxa"/>
            <w:tcBorders>
              <w:top w:val="single" w:color="000000" w:sz="4" w:space="0"/>
              <w:left w:val="single" w:color="000000" w:sz="4" w:space="0"/>
              <w:bottom w:val="single" w:color="000000" w:sz="4" w:space="0"/>
              <w:right w:val="single" w:color="000000" w:sz="4" w:space="0"/>
            </w:tcBorders>
          </w:tcPr>
          <w:p>
            <w:pPr>
              <w:pStyle w:val="9"/>
              <w:spacing w:before="67"/>
              <w:ind w:left="121" w:right="93"/>
              <w:jc w:val="center"/>
              <w:rPr>
                <w:rFonts w:ascii="Times New Roman"/>
                <w:sz w:val="18"/>
              </w:rPr>
            </w:pPr>
            <w:r>
              <w:rPr>
                <w:rFonts w:ascii="Times New Roman"/>
                <w:sz w:val="18"/>
              </w:rPr>
              <w:t>28</w:t>
            </w:r>
          </w:p>
        </w:tc>
        <w:tc>
          <w:tcPr>
            <w:tcW w:w="453" w:type="dxa"/>
            <w:tcBorders>
              <w:top w:val="single" w:color="000000" w:sz="4" w:space="0"/>
              <w:left w:val="single" w:color="000000" w:sz="4" w:space="0"/>
              <w:bottom w:val="single" w:color="000000" w:sz="4" w:space="0"/>
              <w:right w:val="single" w:color="000000" w:sz="4" w:space="0"/>
            </w:tcBorders>
          </w:tcPr>
          <w:p>
            <w:pPr>
              <w:pStyle w:val="9"/>
              <w:spacing w:before="67"/>
              <w:ind w:left="29"/>
              <w:jc w:val="center"/>
              <w:rPr>
                <w:rFonts w:ascii="Times New Roman"/>
                <w:sz w:val="18"/>
              </w:rPr>
            </w:pPr>
            <w:r>
              <w:rPr>
                <w:rFonts w:ascii="Times New Roman"/>
                <w:sz w:val="18"/>
              </w:rPr>
              <w:t>4</w:t>
            </w:r>
          </w:p>
        </w:tc>
        <w:tc>
          <w:tcPr>
            <w:tcW w:w="45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6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4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1" w:type="dxa"/>
            <w:tcBorders>
              <w:top w:val="single" w:color="000000" w:sz="4" w:space="0"/>
              <w:left w:val="single" w:color="000000" w:sz="4" w:space="0"/>
              <w:bottom w:val="single" w:color="000000" w:sz="4" w:space="0"/>
              <w:right w:val="single" w:color="000000" w:sz="4" w:space="0"/>
            </w:tcBorders>
          </w:tcPr>
          <w:p>
            <w:pPr>
              <w:pStyle w:val="9"/>
              <w:spacing w:before="67"/>
              <w:ind w:left="79" w:right="40"/>
              <w:jc w:val="center"/>
              <w:rPr>
                <w:rFonts w:ascii="Times New Roman"/>
                <w:sz w:val="18"/>
              </w:rPr>
            </w:pPr>
            <w:r>
              <w:rPr>
                <w:rFonts w:ascii="Times New Roman"/>
                <w:sz w:val="18"/>
              </w:rPr>
              <w:t>8*4</w:t>
            </w:r>
          </w:p>
        </w:tc>
        <w:tc>
          <w:tcPr>
            <w:tcW w:w="455"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1"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7"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3" w:type="dxa"/>
            <w:tcBorders>
              <w:top w:val="single" w:color="000000" w:sz="4" w:space="0"/>
              <w:left w:val="single" w:color="000000" w:sz="4" w:space="0"/>
              <w:bottom w:val="single" w:color="000000" w:sz="4" w:space="0"/>
            </w:tcBorders>
          </w:tcPr>
          <w:p>
            <w:pPr>
              <w:pStyle w:val="9"/>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466" w:hRule="atLeast"/>
        </w:trPr>
        <w:tc>
          <w:tcPr>
            <w:tcW w:w="371" w:type="dxa"/>
            <w:vMerge w:val="continue"/>
            <w:tcBorders>
              <w:top w:val="nil"/>
              <w:bottom w:val="single" w:color="000000" w:sz="4" w:space="0"/>
              <w:right w:val="single" w:color="000000" w:sz="4" w:space="0"/>
            </w:tcBorders>
          </w:tcPr>
          <w:p>
            <w:pPr>
              <w:rPr>
                <w:sz w:val="2"/>
                <w:szCs w:val="2"/>
              </w:rPr>
            </w:pPr>
          </w:p>
        </w:tc>
        <w:tc>
          <w:tcPr>
            <w:tcW w:w="368" w:type="dxa"/>
            <w:vMerge w:val="continue"/>
            <w:tcBorders>
              <w:top w:val="nil"/>
              <w:left w:val="single" w:color="000000" w:sz="4" w:space="0"/>
              <w:bottom w:val="single" w:color="000000" w:sz="4" w:space="0"/>
              <w:right w:val="single" w:color="000000" w:sz="4" w:space="0"/>
            </w:tcBorders>
          </w:tcPr>
          <w:p>
            <w:pPr>
              <w:rPr>
                <w:sz w:val="2"/>
                <w:szCs w:val="2"/>
              </w:rPr>
            </w:pPr>
          </w:p>
        </w:tc>
        <w:tc>
          <w:tcPr>
            <w:tcW w:w="868" w:type="dxa"/>
            <w:tcBorders>
              <w:top w:val="single" w:color="000000" w:sz="4" w:space="0"/>
              <w:left w:val="single" w:color="000000" w:sz="4" w:space="0"/>
              <w:bottom w:val="single" w:color="000000" w:sz="4" w:space="0"/>
              <w:right w:val="single" w:color="000000" w:sz="4" w:space="0"/>
            </w:tcBorders>
          </w:tcPr>
          <w:p>
            <w:pPr>
              <w:pStyle w:val="9"/>
              <w:spacing w:before="129"/>
              <w:ind w:left="59" w:right="38"/>
              <w:jc w:val="center"/>
              <w:rPr>
                <w:rFonts w:ascii="Times New Roman"/>
                <w:sz w:val="18"/>
              </w:rPr>
            </w:pPr>
            <w:r>
              <w:rPr>
                <w:rFonts w:ascii="Times New Roman"/>
                <w:sz w:val="18"/>
              </w:rPr>
              <w:t>05100008</w:t>
            </w:r>
          </w:p>
        </w:tc>
        <w:tc>
          <w:tcPr>
            <w:tcW w:w="1331" w:type="dxa"/>
            <w:tcBorders>
              <w:top w:val="single" w:color="000000" w:sz="4" w:space="0"/>
              <w:left w:val="single" w:color="000000" w:sz="4" w:space="0"/>
              <w:bottom w:val="single" w:color="000000" w:sz="4" w:space="0"/>
              <w:right w:val="single" w:color="000000" w:sz="4" w:space="0"/>
            </w:tcBorders>
          </w:tcPr>
          <w:p>
            <w:pPr>
              <w:pStyle w:val="9"/>
              <w:spacing w:before="2" w:line="230" w:lineRule="atLeast"/>
              <w:ind w:left="490" w:right="18" w:hanging="450"/>
              <w:rPr>
                <w:sz w:val="18"/>
              </w:rPr>
            </w:pPr>
            <w:r>
              <w:rPr>
                <w:sz w:val="18"/>
              </w:rPr>
              <w:t>服装风格与流行趋势</w:t>
            </w:r>
          </w:p>
        </w:tc>
        <w:tc>
          <w:tcPr>
            <w:tcW w:w="370"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95" w:type="dxa"/>
            <w:tcBorders>
              <w:top w:val="single" w:color="000000" w:sz="4" w:space="0"/>
              <w:left w:val="single" w:color="000000" w:sz="4" w:space="0"/>
              <w:bottom w:val="single" w:color="000000" w:sz="4" w:space="0"/>
              <w:right w:val="single" w:color="000000" w:sz="4" w:space="0"/>
            </w:tcBorders>
          </w:tcPr>
          <w:p>
            <w:pPr>
              <w:pStyle w:val="9"/>
              <w:spacing w:before="129"/>
              <w:ind w:left="27"/>
              <w:jc w:val="center"/>
              <w:rPr>
                <w:rFonts w:ascii="Times New Roman"/>
                <w:sz w:val="18"/>
              </w:rPr>
            </w:pPr>
            <w:r>
              <w:rPr>
                <w:rFonts w:ascii="Times New Roman"/>
                <w:sz w:val="18"/>
              </w:rPr>
              <w:t>2</w:t>
            </w:r>
          </w:p>
        </w:tc>
        <w:tc>
          <w:tcPr>
            <w:tcW w:w="537" w:type="dxa"/>
            <w:tcBorders>
              <w:top w:val="single" w:color="000000" w:sz="4" w:space="0"/>
              <w:left w:val="single" w:color="000000" w:sz="4" w:space="0"/>
              <w:bottom w:val="single" w:color="000000" w:sz="4" w:space="0"/>
              <w:right w:val="single" w:color="000000" w:sz="4" w:space="0"/>
            </w:tcBorders>
          </w:tcPr>
          <w:p>
            <w:pPr>
              <w:pStyle w:val="9"/>
              <w:spacing w:before="129"/>
              <w:ind w:left="76" w:right="51"/>
              <w:jc w:val="center"/>
              <w:rPr>
                <w:rFonts w:ascii="Times New Roman"/>
                <w:sz w:val="18"/>
              </w:rPr>
            </w:pPr>
            <w:r>
              <w:rPr>
                <w:rFonts w:ascii="Times New Roman"/>
                <w:sz w:val="18"/>
              </w:rPr>
              <w:t>32</w:t>
            </w:r>
          </w:p>
        </w:tc>
        <w:tc>
          <w:tcPr>
            <w:tcW w:w="536" w:type="dxa"/>
            <w:tcBorders>
              <w:top w:val="single" w:color="000000" w:sz="4" w:space="0"/>
              <w:left w:val="single" w:color="000000" w:sz="4" w:space="0"/>
              <w:bottom w:val="single" w:color="000000" w:sz="4" w:space="0"/>
              <w:right w:val="single" w:color="000000" w:sz="4" w:space="0"/>
            </w:tcBorders>
          </w:tcPr>
          <w:p>
            <w:pPr>
              <w:pStyle w:val="9"/>
              <w:spacing w:before="129"/>
              <w:ind w:left="121" w:right="93"/>
              <w:jc w:val="center"/>
              <w:rPr>
                <w:rFonts w:ascii="Times New Roman"/>
                <w:sz w:val="18"/>
              </w:rPr>
            </w:pPr>
            <w:r>
              <w:rPr>
                <w:rFonts w:ascii="Times New Roman"/>
                <w:sz w:val="18"/>
              </w:rPr>
              <w:t>28</w:t>
            </w:r>
          </w:p>
        </w:tc>
        <w:tc>
          <w:tcPr>
            <w:tcW w:w="453" w:type="dxa"/>
            <w:tcBorders>
              <w:top w:val="single" w:color="000000" w:sz="4" w:space="0"/>
              <w:left w:val="single" w:color="000000" w:sz="4" w:space="0"/>
              <w:bottom w:val="single" w:color="000000" w:sz="4" w:space="0"/>
              <w:right w:val="single" w:color="000000" w:sz="4" w:space="0"/>
            </w:tcBorders>
          </w:tcPr>
          <w:p>
            <w:pPr>
              <w:pStyle w:val="9"/>
              <w:spacing w:before="129"/>
              <w:ind w:left="29"/>
              <w:jc w:val="center"/>
              <w:rPr>
                <w:rFonts w:ascii="Times New Roman"/>
                <w:sz w:val="18"/>
              </w:rPr>
            </w:pPr>
            <w:r>
              <w:rPr>
                <w:rFonts w:ascii="Times New Roman"/>
                <w:sz w:val="18"/>
              </w:rPr>
              <w:t>4</w:t>
            </w:r>
          </w:p>
        </w:tc>
        <w:tc>
          <w:tcPr>
            <w:tcW w:w="45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6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4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1" w:type="dxa"/>
            <w:tcBorders>
              <w:top w:val="single" w:color="000000" w:sz="4" w:space="0"/>
              <w:left w:val="single" w:color="000000" w:sz="4" w:space="0"/>
              <w:bottom w:val="single" w:color="000000" w:sz="4" w:space="0"/>
              <w:right w:val="single" w:color="000000" w:sz="4" w:space="0"/>
            </w:tcBorders>
          </w:tcPr>
          <w:p>
            <w:pPr>
              <w:pStyle w:val="9"/>
              <w:spacing w:before="129"/>
              <w:ind w:left="79" w:right="40"/>
              <w:jc w:val="center"/>
              <w:rPr>
                <w:rFonts w:ascii="Times New Roman"/>
                <w:sz w:val="18"/>
              </w:rPr>
            </w:pPr>
            <w:r>
              <w:rPr>
                <w:rFonts w:ascii="Times New Roman"/>
                <w:sz w:val="18"/>
              </w:rPr>
              <w:t>8*4</w:t>
            </w:r>
          </w:p>
        </w:tc>
        <w:tc>
          <w:tcPr>
            <w:tcW w:w="455"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1"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7"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3" w:type="dxa"/>
            <w:tcBorders>
              <w:top w:val="single" w:color="000000" w:sz="4" w:space="0"/>
              <w:left w:val="single" w:color="000000" w:sz="4" w:space="0"/>
              <w:bottom w:val="single" w:color="000000" w:sz="4" w:space="0"/>
            </w:tcBorders>
          </w:tcPr>
          <w:p>
            <w:pPr>
              <w:pStyle w:val="9"/>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0" w:hRule="atLeast"/>
        </w:trPr>
        <w:tc>
          <w:tcPr>
            <w:tcW w:w="371" w:type="dxa"/>
            <w:vMerge w:val="continue"/>
            <w:tcBorders>
              <w:top w:val="nil"/>
              <w:bottom w:val="single" w:color="000000" w:sz="4" w:space="0"/>
              <w:right w:val="single" w:color="000000" w:sz="4" w:space="0"/>
            </w:tcBorders>
          </w:tcPr>
          <w:p>
            <w:pPr>
              <w:rPr>
                <w:sz w:val="2"/>
                <w:szCs w:val="2"/>
              </w:rPr>
            </w:pPr>
          </w:p>
        </w:tc>
        <w:tc>
          <w:tcPr>
            <w:tcW w:w="368" w:type="dxa"/>
            <w:vMerge w:val="continue"/>
            <w:tcBorders>
              <w:top w:val="nil"/>
              <w:left w:val="single" w:color="000000" w:sz="4" w:space="0"/>
              <w:bottom w:val="single" w:color="000000" w:sz="4" w:space="0"/>
              <w:right w:val="single" w:color="000000" w:sz="4" w:space="0"/>
            </w:tcBorders>
          </w:tcPr>
          <w:p>
            <w:pPr>
              <w:rPr>
                <w:sz w:val="2"/>
                <w:szCs w:val="2"/>
              </w:rPr>
            </w:pPr>
          </w:p>
        </w:tc>
        <w:tc>
          <w:tcPr>
            <w:tcW w:w="868" w:type="dxa"/>
            <w:tcBorders>
              <w:top w:val="single" w:color="000000" w:sz="4" w:space="0"/>
              <w:left w:val="single" w:color="000000" w:sz="4" w:space="0"/>
              <w:bottom w:val="single" w:color="000000" w:sz="4" w:space="0"/>
              <w:right w:val="single" w:color="000000" w:sz="4" w:space="0"/>
            </w:tcBorders>
          </w:tcPr>
          <w:p>
            <w:pPr>
              <w:pStyle w:val="9"/>
              <w:spacing w:before="67"/>
              <w:ind w:left="59" w:right="38"/>
              <w:jc w:val="center"/>
              <w:rPr>
                <w:rFonts w:ascii="Times New Roman"/>
                <w:sz w:val="18"/>
              </w:rPr>
            </w:pPr>
            <w:r>
              <w:rPr>
                <w:rFonts w:ascii="Times New Roman"/>
                <w:sz w:val="18"/>
              </w:rPr>
              <w:t>05100006</w:t>
            </w:r>
          </w:p>
        </w:tc>
        <w:tc>
          <w:tcPr>
            <w:tcW w:w="1331" w:type="dxa"/>
            <w:tcBorders>
              <w:top w:val="single" w:color="000000" w:sz="4" w:space="0"/>
              <w:left w:val="single" w:color="000000" w:sz="4" w:space="0"/>
              <w:bottom w:val="single" w:color="000000" w:sz="4" w:space="0"/>
              <w:right w:val="single" w:color="000000" w:sz="4" w:space="0"/>
            </w:tcBorders>
          </w:tcPr>
          <w:p>
            <w:pPr>
              <w:pStyle w:val="9"/>
              <w:spacing w:before="55"/>
              <w:ind w:left="20"/>
              <w:jc w:val="center"/>
              <w:rPr>
                <w:sz w:val="18"/>
              </w:rPr>
            </w:pPr>
            <w:r>
              <w:rPr>
                <w:sz w:val="18"/>
              </w:rPr>
              <w:t>服饰品设计</w:t>
            </w:r>
          </w:p>
        </w:tc>
        <w:tc>
          <w:tcPr>
            <w:tcW w:w="370"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95" w:type="dxa"/>
            <w:tcBorders>
              <w:top w:val="single" w:color="000000" w:sz="4" w:space="0"/>
              <w:left w:val="single" w:color="000000" w:sz="4" w:space="0"/>
              <w:bottom w:val="single" w:color="000000" w:sz="4" w:space="0"/>
              <w:right w:val="single" w:color="000000" w:sz="4" w:space="0"/>
            </w:tcBorders>
          </w:tcPr>
          <w:p>
            <w:pPr>
              <w:pStyle w:val="9"/>
              <w:spacing w:before="67"/>
              <w:ind w:left="27"/>
              <w:jc w:val="center"/>
              <w:rPr>
                <w:rFonts w:ascii="Times New Roman"/>
                <w:sz w:val="18"/>
              </w:rPr>
            </w:pPr>
            <w:r>
              <w:rPr>
                <w:rFonts w:ascii="Times New Roman"/>
                <w:sz w:val="18"/>
              </w:rPr>
              <w:t>2</w:t>
            </w:r>
          </w:p>
        </w:tc>
        <w:tc>
          <w:tcPr>
            <w:tcW w:w="537" w:type="dxa"/>
            <w:tcBorders>
              <w:top w:val="single" w:color="000000" w:sz="4" w:space="0"/>
              <w:left w:val="single" w:color="000000" w:sz="4" w:space="0"/>
              <w:bottom w:val="single" w:color="000000" w:sz="4" w:space="0"/>
              <w:right w:val="single" w:color="000000" w:sz="4" w:space="0"/>
            </w:tcBorders>
          </w:tcPr>
          <w:p>
            <w:pPr>
              <w:pStyle w:val="9"/>
              <w:spacing w:before="67"/>
              <w:ind w:left="76" w:right="51"/>
              <w:jc w:val="center"/>
              <w:rPr>
                <w:rFonts w:ascii="Times New Roman"/>
                <w:sz w:val="18"/>
              </w:rPr>
            </w:pPr>
            <w:r>
              <w:rPr>
                <w:rFonts w:ascii="Times New Roman"/>
                <w:sz w:val="18"/>
              </w:rPr>
              <w:t>32</w:t>
            </w:r>
          </w:p>
        </w:tc>
        <w:tc>
          <w:tcPr>
            <w:tcW w:w="536" w:type="dxa"/>
            <w:tcBorders>
              <w:top w:val="single" w:color="000000" w:sz="4" w:space="0"/>
              <w:left w:val="single" w:color="000000" w:sz="4" w:space="0"/>
              <w:bottom w:val="single" w:color="000000" w:sz="4" w:space="0"/>
              <w:right w:val="single" w:color="000000" w:sz="4" w:space="0"/>
            </w:tcBorders>
          </w:tcPr>
          <w:p>
            <w:pPr>
              <w:pStyle w:val="9"/>
              <w:spacing w:before="67"/>
              <w:ind w:left="121" w:right="93"/>
              <w:jc w:val="center"/>
              <w:rPr>
                <w:rFonts w:ascii="Times New Roman"/>
                <w:sz w:val="18"/>
              </w:rPr>
            </w:pPr>
            <w:r>
              <w:rPr>
                <w:rFonts w:ascii="Times New Roman"/>
                <w:sz w:val="18"/>
              </w:rPr>
              <w:t>28</w:t>
            </w:r>
          </w:p>
        </w:tc>
        <w:tc>
          <w:tcPr>
            <w:tcW w:w="453" w:type="dxa"/>
            <w:tcBorders>
              <w:top w:val="single" w:color="000000" w:sz="4" w:space="0"/>
              <w:left w:val="single" w:color="000000" w:sz="4" w:space="0"/>
              <w:bottom w:val="single" w:color="000000" w:sz="4" w:space="0"/>
              <w:right w:val="single" w:color="000000" w:sz="4" w:space="0"/>
            </w:tcBorders>
          </w:tcPr>
          <w:p>
            <w:pPr>
              <w:pStyle w:val="9"/>
              <w:spacing w:before="67"/>
              <w:ind w:left="29"/>
              <w:jc w:val="center"/>
              <w:rPr>
                <w:rFonts w:ascii="Times New Roman"/>
                <w:sz w:val="18"/>
              </w:rPr>
            </w:pPr>
            <w:r>
              <w:rPr>
                <w:rFonts w:ascii="Times New Roman"/>
                <w:sz w:val="18"/>
              </w:rPr>
              <w:t>4</w:t>
            </w:r>
          </w:p>
        </w:tc>
        <w:tc>
          <w:tcPr>
            <w:tcW w:w="45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6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4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1" w:type="dxa"/>
            <w:tcBorders>
              <w:top w:val="single" w:color="000000" w:sz="4" w:space="0"/>
              <w:left w:val="single" w:color="000000" w:sz="4" w:space="0"/>
              <w:bottom w:val="single" w:color="000000" w:sz="4" w:space="0"/>
              <w:right w:val="single" w:color="000000" w:sz="4" w:space="0"/>
            </w:tcBorders>
          </w:tcPr>
          <w:p>
            <w:pPr>
              <w:pStyle w:val="9"/>
              <w:spacing w:before="67"/>
              <w:ind w:left="79" w:right="40"/>
              <w:jc w:val="center"/>
              <w:rPr>
                <w:rFonts w:ascii="Times New Roman"/>
                <w:sz w:val="18"/>
              </w:rPr>
            </w:pPr>
            <w:r>
              <w:rPr>
                <w:rFonts w:ascii="Times New Roman"/>
                <w:sz w:val="18"/>
              </w:rPr>
              <w:t>8*4</w:t>
            </w:r>
          </w:p>
        </w:tc>
        <w:tc>
          <w:tcPr>
            <w:tcW w:w="455"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1"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7"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3" w:type="dxa"/>
            <w:tcBorders>
              <w:top w:val="single" w:color="000000" w:sz="4" w:space="0"/>
              <w:left w:val="single" w:color="000000" w:sz="4" w:space="0"/>
              <w:bottom w:val="single" w:color="000000" w:sz="4" w:space="0"/>
            </w:tcBorders>
          </w:tcPr>
          <w:p>
            <w:pPr>
              <w:pStyle w:val="9"/>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0" w:hRule="atLeast"/>
        </w:trPr>
        <w:tc>
          <w:tcPr>
            <w:tcW w:w="371" w:type="dxa"/>
            <w:vMerge w:val="continue"/>
            <w:tcBorders>
              <w:top w:val="nil"/>
              <w:bottom w:val="single" w:color="000000" w:sz="4" w:space="0"/>
              <w:right w:val="single" w:color="000000" w:sz="4" w:space="0"/>
            </w:tcBorders>
          </w:tcPr>
          <w:p>
            <w:pPr>
              <w:rPr>
                <w:sz w:val="2"/>
                <w:szCs w:val="2"/>
              </w:rPr>
            </w:pPr>
          </w:p>
        </w:tc>
        <w:tc>
          <w:tcPr>
            <w:tcW w:w="368" w:type="dxa"/>
            <w:vMerge w:val="continue"/>
            <w:tcBorders>
              <w:top w:val="nil"/>
              <w:left w:val="single" w:color="000000" w:sz="4" w:space="0"/>
              <w:bottom w:val="single" w:color="000000" w:sz="4" w:space="0"/>
              <w:right w:val="single" w:color="000000" w:sz="4" w:space="0"/>
            </w:tcBorders>
          </w:tcPr>
          <w:p>
            <w:pPr>
              <w:rPr>
                <w:sz w:val="2"/>
                <w:szCs w:val="2"/>
              </w:rPr>
            </w:pPr>
          </w:p>
        </w:tc>
        <w:tc>
          <w:tcPr>
            <w:tcW w:w="868" w:type="dxa"/>
            <w:tcBorders>
              <w:top w:val="single" w:color="000000" w:sz="4" w:space="0"/>
              <w:left w:val="single" w:color="000000" w:sz="4" w:space="0"/>
              <w:bottom w:val="single" w:color="000000" w:sz="4" w:space="0"/>
              <w:right w:val="single" w:color="000000" w:sz="4" w:space="0"/>
            </w:tcBorders>
          </w:tcPr>
          <w:p>
            <w:pPr>
              <w:pStyle w:val="9"/>
              <w:spacing w:before="67"/>
              <w:ind w:left="59" w:right="38"/>
              <w:jc w:val="center"/>
              <w:rPr>
                <w:rFonts w:ascii="Times New Roman"/>
                <w:sz w:val="18"/>
              </w:rPr>
            </w:pPr>
            <w:r>
              <w:rPr>
                <w:rFonts w:ascii="Times New Roman"/>
                <w:sz w:val="18"/>
              </w:rPr>
              <w:t>05100016</w:t>
            </w:r>
          </w:p>
        </w:tc>
        <w:tc>
          <w:tcPr>
            <w:tcW w:w="1331" w:type="dxa"/>
            <w:tcBorders>
              <w:top w:val="single" w:color="000000" w:sz="4" w:space="0"/>
              <w:left w:val="single" w:color="000000" w:sz="4" w:space="0"/>
              <w:bottom w:val="single" w:color="000000" w:sz="4" w:space="0"/>
              <w:right w:val="single" w:color="000000" w:sz="4" w:space="0"/>
            </w:tcBorders>
          </w:tcPr>
          <w:p>
            <w:pPr>
              <w:pStyle w:val="9"/>
              <w:spacing w:before="55"/>
              <w:ind w:left="20"/>
              <w:jc w:val="center"/>
              <w:rPr>
                <w:sz w:val="18"/>
              </w:rPr>
            </w:pPr>
            <w:r>
              <w:rPr>
                <w:sz w:val="18"/>
              </w:rPr>
              <w:t>服装陈列</w:t>
            </w:r>
          </w:p>
        </w:tc>
        <w:tc>
          <w:tcPr>
            <w:tcW w:w="370"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95" w:type="dxa"/>
            <w:tcBorders>
              <w:top w:val="single" w:color="000000" w:sz="4" w:space="0"/>
              <w:left w:val="single" w:color="000000" w:sz="4" w:space="0"/>
              <w:bottom w:val="single" w:color="000000" w:sz="4" w:space="0"/>
              <w:right w:val="single" w:color="000000" w:sz="4" w:space="0"/>
            </w:tcBorders>
          </w:tcPr>
          <w:p>
            <w:pPr>
              <w:pStyle w:val="9"/>
              <w:spacing w:before="67"/>
              <w:ind w:left="27"/>
              <w:jc w:val="center"/>
              <w:rPr>
                <w:rFonts w:ascii="Times New Roman"/>
                <w:sz w:val="18"/>
              </w:rPr>
            </w:pPr>
            <w:r>
              <w:rPr>
                <w:rFonts w:ascii="Times New Roman"/>
                <w:sz w:val="18"/>
              </w:rPr>
              <w:t>2</w:t>
            </w:r>
          </w:p>
        </w:tc>
        <w:tc>
          <w:tcPr>
            <w:tcW w:w="537" w:type="dxa"/>
            <w:tcBorders>
              <w:top w:val="single" w:color="000000" w:sz="4" w:space="0"/>
              <w:left w:val="single" w:color="000000" w:sz="4" w:space="0"/>
              <w:bottom w:val="single" w:color="000000" w:sz="4" w:space="0"/>
              <w:right w:val="single" w:color="000000" w:sz="4" w:space="0"/>
            </w:tcBorders>
          </w:tcPr>
          <w:p>
            <w:pPr>
              <w:pStyle w:val="9"/>
              <w:spacing w:before="67"/>
              <w:ind w:left="76" w:right="51"/>
              <w:jc w:val="center"/>
              <w:rPr>
                <w:rFonts w:ascii="Times New Roman"/>
                <w:sz w:val="18"/>
              </w:rPr>
            </w:pPr>
            <w:r>
              <w:rPr>
                <w:rFonts w:ascii="Times New Roman"/>
                <w:sz w:val="18"/>
              </w:rPr>
              <w:t>32</w:t>
            </w:r>
          </w:p>
        </w:tc>
        <w:tc>
          <w:tcPr>
            <w:tcW w:w="536" w:type="dxa"/>
            <w:tcBorders>
              <w:top w:val="single" w:color="000000" w:sz="4" w:space="0"/>
              <w:left w:val="single" w:color="000000" w:sz="4" w:space="0"/>
              <w:bottom w:val="single" w:color="000000" w:sz="4" w:space="0"/>
              <w:right w:val="single" w:color="000000" w:sz="4" w:space="0"/>
            </w:tcBorders>
          </w:tcPr>
          <w:p>
            <w:pPr>
              <w:pStyle w:val="9"/>
              <w:spacing w:before="67"/>
              <w:ind w:left="121" w:right="93"/>
              <w:jc w:val="center"/>
              <w:rPr>
                <w:rFonts w:ascii="Times New Roman"/>
                <w:sz w:val="18"/>
              </w:rPr>
            </w:pPr>
            <w:r>
              <w:rPr>
                <w:rFonts w:ascii="Times New Roman"/>
                <w:sz w:val="18"/>
              </w:rPr>
              <w:t>28</w:t>
            </w:r>
          </w:p>
        </w:tc>
        <w:tc>
          <w:tcPr>
            <w:tcW w:w="453" w:type="dxa"/>
            <w:tcBorders>
              <w:top w:val="single" w:color="000000" w:sz="4" w:space="0"/>
              <w:left w:val="single" w:color="000000" w:sz="4" w:space="0"/>
              <w:bottom w:val="single" w:color="000000" w:sz="4" w:space="0"/>
              <w:right w:val="single" w:color="000000" w:sz="4" w:space="0"/>
            </w:tcBorders>
          </w:tcPr>
          <w:p>
            <w:pPr>
              <w:pStyle w:val="9"/>
              <w:spacing w:before="67"/>
              <w:ind w:left="29"/>
              <w:jc w:val="center"/>
              <w:rPr>
                <w:rFonts w:ascii="Times New Roman"/>
                <w:sz w:val="18"/>
              </w:rPr>
            </w:pPr>
            <w:r>
              <w:rPr>
                <w:rFonts w:ascii="Times New Roman"/>
                <w:sz w:val="18"/>
              </w:rPr>
              <w:t>4</w:t>
            </w:r>
          </w:p>
        </w:tc>
        <w:tc>
          <w:tcPr>
            <w:tcW w:w="45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64"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4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1" w:type="dxa"/>
            <w:tcBorders>
              <w:top w:val="single" w:color="000000" w:sz="4" w:space="0"/>
              <w:left w:val="single" w:color="000000" w:sz="4" w:space="0"/>
              <w:bottom w:val="single" w:color="000000" w:sz="4" w:space="0"/>
              <w:right w:val="single" w:color="000000" w:sz="4" w:space="0"/>
            </w:tcBorders>
          </w:tcPr>
          <w:p>
            <w:pPr>
              <w:pStyle w:val="9"/>
              <w:spacing w:before="67"/>
              <w:ind w:left="79" w:right="40"/>
              <w:jc w:val="center"/>
              <w:rPr>
                <w:rFonts w:ascii="Times New Roman"/>
                <w:sz w:val="18"/>
              </w:rPr>
            </w:pPr>
            <w:r>
              <w:rPr>
                <w:rFonts w:ascii="Times New Roman"/>
                <w:sz w:val="18"/>
              </w:rPr>
              <w:t>8*4</w:t>
            </w:r>
          </w:p>
        </w:tc>
        <w:tc>
          <w:tcPr>
            <w:tcW w:w="455"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1"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539"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7"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3" w:type="dxa"/>
            <w:tcBorders>
              <w:top w:val="single" w:color="000000" w:sz="4" w:space="0"/>
              <w:left w:val="single" w:color="000000" w:sz="4" w:space="0"/>
              <w:bottom w:val="single" w:color="000000" w:sz="4" w:space="0"/>
            </w:tcBorders>
          </w:tcPr>
          <w:p>
            <w:pPr>
              <w:pStyle w:val="9"/>
              <w:rPr>
                <w:rFonts w:ascii="Times New Roman"/>
                <w:sz w:val="18"/>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Ex>
        <w:trPr>
          <w:trHeight w:val="339" w:hRule="atLeast"/>
        </w:trPr>
        <w:tc>
          <w:tcPr>
            <w:tcW w:w="371" w:type="dxa"/>
            <w:vMerge w:val="continue"/>
            <w:tcBorders>
              <w:top w:val="nil"/>
              <w:bottom w:val="single" w:color="000000" w:sz="4" w:space="0"/>
              <w:right w:val="single" w:color="000000" w:sz="4" w:space="0"/>
            </w:tcBorders>
          </w:tcPr>
          <w:p>
            <w:pPr>
              <w:rPr>
                <w:sz w:val="2"/>
                <w:szCs w:val="2"/>
              </w:rPr>
            </w:pPr>
          </w:p>
        </w:tc>
        <w:tc>
          <w:tcPr>
            <w:tcW w:w="1236" w:type="dxa"/>
            <w:gridSpan w:val="2"/>
            <w:tcBorders>
              <w:top w:val="single" w:color="000000" w:sz="4" w:space="0"/>
              <w:left w:val="single" w:color="000000" w:sz="4" w:space="0"/>
              <w:bottom w:val="single" w:color="000000" w:sz="4" w:space="0"/>
              <w:right w:val="single" w:color="000000" w:sz="4" w:space="0"/>
            </w:tcBorders>
          </w:tcPr>
          <w:p>
            <w:pPr>
              <w:pStyle w:val="9"/>
              <w:spacing w:before="55"/>
              <w:ind w:left="422" w:right="403"/>
              <w:jc w:val="center"/>
              <w:rPr>
                <w:sz w:val="18"/>
              </w:rPr>
            </w:pPr>
            <w:r>
              <w:rPr>
                <w:sz w:val="18"/>
              </w:rPr>
              <w:t>小计</w:t>
            </w:r>
          </w:p>
        </w:tc>
        <w:tc>
          <w:tcPr>
            <w:tcW w:w="1331"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0"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95" w:type="dxa"/>
            <w:tcBorders>
              <w:top w:val="single" w:color="000000" w:sz="4" w:space="0"/>
              <w:left w:val="single" w:color="000000" w:sz="4" w:space="0"/>
              <w:bottom w:val="single" w:color="000000" w:sz="4" w:space="0"/>
              <w:right w:val="single" w:color="000000" w:sz="4" w:space="0"/>
            </w:tcBorders>
          </w:tcPr>
          <w:p>
            <w:pPr>
              <w:pStyle w:val="9"/>
              <w:spacing w:before="65"/>
              <w:ind w:left="27"/>
              <w:jc w:val="center"/>
              <w:rPr>
                <w:rFonts w:ascii="Times New Roman"/>
                <w:sz w:val="18"/>
              </w:rPr>
            </w:pPr>
            <w:r>
              <w:rPr>
                <w:rFonts w:ascii="Times New Roman"/>
                <w:sz w:val="18"/>
              </w:rPr>
              <w:t>6</w:t>
            </w:r>
          </w:p>
        </w:tc>
        <w:tc>
          <w:tcPr>
            <w:tcW w:w="537" w:type="dxa"/>
            <w:tcBorders>
              <w:top w:val="single" w:color="000000" w:sz="4" w:space="0"/>
              <w:left w:val="single" w:color="000000" w:sz="4" w:space="0"/>
              <w:bottom w:val="single" w:color="000000" w:sz="4" w:space="0"/>
              <w:right w:val="single" w:color="000000" w:sz="4" w:space="0"/>
            </w:tcBorders>
          </w:tcPr>
          <w:p>
            <w:pPr>
              <w:pStyle w:val="9"/>
              <w:spacing w:before="65"/>
              <w:ind w:left="76" w:right="51"/>
              <w:jc w:val="center"/>
              <w:rPr>
                <w:rFonts w:ascii="Times New Roman"/>
                <w:sz w:val="18"/>
              </w:rPr>
            </w:pPr>
            <w:r>
              <w:rPr>
                <w:rFonts w:ascii="Times New Roman"/>
                <w:sz w:val="18"/>
              </w:rPr>
              <w:t>96</w:t>
            </w:r>
          </w:p>
        </w:tc>
        <w:tc>
          <w:tcPr>
            <w:tcW w:w="536" w:type="dxa"/>
            <w:tcBorders>
              <w:top w:val="single" w:color="000000" w:sz="4" w:space="0"/>
              <w:left w:val="single" w:color="000000" w:sz="4" w:space="0"/>
              <w:bottom w:val="single" w:color="000000" w:sz="4" w:space="0"/>
              <w:right w:val="single" w:color="000000" w:sz="4" w:space="0"/>
            </w:tcBorders>
          </w:tcPr>
          <w:p>
            <w:pPr>
              <w:pStyle w:val="9"/>
              <w:spacing w:before="65"/>
              <w:ind w:left="121" w:right="93"/>
              <w:jc w:val="center"/>
              <w:rPr>
                <w:rFonts w:ascii="Times New Roman"/>
                <w:sz w:val="18"/>
              </w:rPr>
            </w:pPr>
            <w:r>
              <w:rPr>
                <w:rFonts w:ascii="Times New Roman"/>
                <w:sz w:val="18"/>
              </w:rPr>
              <w:t>84</w:t>
            </w:r>
          </w:p>
        </w:tc>
        <w:tc>
          <w:tcPr>
            <w:tcW w:w="453" w:type="dxa"/>
            <w:tcBorders>
              <w:top w:val="single" w:color="000000" w:sz="4" w:space="0"/>
              <w:left w:val="single" w:color="000000" w:sz="4" w:space="0"/>
              <w:bottom w:val="single" w:color="000000" w:sz="4" w:space="0"/>
              <w:right w:val="single" w:color="000000" w:sz="4" w:space="0"/>
            </w:tcBorders>
          </w:tcPr>
          <w:p>
            <w:pPr>
              <w:pStyle w:val="9"/>
              <w:spacing w:before="65"/>
              <w:ind w:left="81" w:right="51"/>
              <w:jc w:val="center"/>
              <w:rPr>
                <w:rFonts w:ascii="Times New Roman"/>
                <w:sz w:val="18"/>
              </w:rPr>
            </w:pPr>
            <w:r>
              <w:rPr>
                <w:rFonts w:ascii="Times New Roman"/>
                <w:sz w:val="18"/>
              </w:rPr>
              <w:t>12</w:t>
            </w:r>
          </w:p>
        </w:tc>
        <w:tc>
          <w:tcPr>
            <w:tcW w:w="454" w:type="dxa"/>
            <w:tcBorders>
              <w:top w:val="single" w:color="000000" w:sz="4" w:space="0"/>
              <w:left w:val="single" w:color="000000" w:sz="4" w:space="0"/>
              <w:bottom w:val="single" w:color="000000" w:sz="4" w:space="0"/>
              <w:right w:val="single" w:color="000000" w:sz="4" w:space="0"/>
            </w:tcBorders>
          </w:tcPr>
          <w:p>
            <w:pPr>
              <w:pStyle w:val="9"/>
              <w:spacing w:before="65"/>
              <w:ind w:left="31"/>
              <w:jc w:val="center"/>
              <w:rPr>
                <w:rFonts w:ascii="Times New Roman"/>
                <w:sz w:val="18"/>
              </w:rPr>
            </w:pPr>
            <w:r>
              <w:rPr>
                <w:rFonts w:ascii="Times New Roman"/>
                <w:sz w:val="18"/>
              </w:rPr>
              <w:t>0</w:t>
            </w:r>
          </w:p>
        </w:tc>
        <w:tc>
          <w:tcPr>
            <w:tcW w:w="564" w:type="dxa"/>
            <w:tcBorders>
              <w:top w:val="single" w:color="000000" w:sz="4" w:space="0"/>
              <w:left w:val="single" w:color="000000" w:sz="4" w:space="0"/>
              <w:bottom w:val="single" w:color="000000" w:sz="4" w:space="0"/>
              <w:right w:val="single" w:color="000000" w:sz="4" w:space="0"/>
            </w:tcBorders>
          </w:tcPr>
          <w:p>
            <w:pPr>
              <w:pStyle w:val="9"/>
              <w:spacing w:before="65"/>
              <w:ind w:left="33"/>
              <w:jc w:val="center"/>
              <w:rPr>
                <w:rFonts w:ascii="Times New Roman"/>
                <w:sz w:val="18"/>
              </w:rPr>
            </w:pPr>
            <w:r>
              <w:rPr>
                <w:rFonts w:ascii="Times New Roman"/>
                <w:sz w:val="18"/>
              </w:rPr>
              <w:t>0</w:t>
            </w:r>
          </w:p>
        </w:tc>
        <w:tc>
          <w:tcPr>
            <w:tcW w:w="349" w:type="dxa"/>
            <w:tcBorders>
              <w:top w:val="single" w:color="000000" w:sz="4" w:space="0"/>
              <w:left w:val="single" w:color="000000" w:sz="4" w:space="0"/>
              <w:bottom w:val="single" w:color="000000" w:sz="4" w:space="0"/>
              <w:right w:val="single" w:color="000000" w:sz="4" w:space="0"/>
            </w:tcBorders>
          </w:tcPr>
          <w:p>
            <w:pPr>
              <w:pStyle w:val="9"/>
              <w:spacing w:before="65"/>
              <w:ind w:left="37"/>
              <w:jc w:val="center"/>
              <w:rPr>
                <w:rFonts w:ascii="Times New Roman"/>
                <w:sz w:val="18"/>
              </w:rPr>
            </w:pPr>
            <w:r>
              <w:rPr>
                <w:rFonts w:ascii="Times New Roman"/>
                <w:sz w:val="18"/>
              </w:rPr>
              <w:t>0</w:t>
            </w:r>
          </w:p>
        </w:tc>
        <w:tc>
          <w:tcPr>
            <w:tcW w:w="531" w:type="dxa"/>
            <w:tcBorders>
              <w:top w:val="single" w:color="000000" w:sz="4" w:space="0"/>
              <w:left w:val="single" w:color="000000" w:sz="4" w:space="0"/>
              <w:bottom w:val="single" w:color="000000" w:sz="4" w:space="0"/>
              <w:right w:val="single" w:color="000000" w:sz="4" w:space="0"/>
            </w:tcBorders>
          </w:tcPr>
          <w:p>
            <w:pPr>
              <w:pStyle w:val="9"/>
              <w:spacing w:before="65"/>
              <w:ind w:left="79" w:right="42"/>
              <w:jc w:val="center"/>
              <w:rPr>
                <w:rFonts w:ascii="Times New Roman"/>
                <w:sz w:val="18"/>
              </w:rPr>
            </w:pPr>
            <w:r>
              <w:rPr>
                <w:rFonts w:ascii="Times New Roman"/>
                <w:sz w:val="18"/>
              </w:rPr>
              <w:t>12</w:t>
            </w:r>
          </w:p>
        </w:tc>
        <w:tc>
          <w:tcPr>
            <w:tcW w:w="455" w:type="dxa"/>
            <w:tcBorders>
              <w:top w:val="single" w:color="000000" w:sz="4" w:space="0"/>
              <w:left w:val="single" w:color="000000" w:sz="4" w:space="0"/>
              <w:bottom w:val="single" w:color="000000" w:sz="4" w:space="0"/>
              <w:right w:val="single" w:color="000000" w:sz="4" w:space="0"/>
            </w:tcBorders>
          </w:tcPr>
          <w:p>
            <w:pPr>
              <w:pStyle w:val="9"/>
              <w:spacing w:before="65"/>
              <w:ind w:left="39"/>
              <w:jc w:val="center"/>
              <w:rPr>
                <w:rFonts w:ascii="Times New Roman"/>
                <w:sz w:val="18"/>
              </w:rPr>
            </w:pPr>
            <w:r>
              <w:rPr>
                <w:rFonts w:ascii="Times New Roman"/>
                <w:sz w:val="18"/>
              </w:rPr>
              <w:t>0</w:t>
            </w:r>
          </w:p>
        </w:tc>
        <w:tc>
          <w:tcPr>
            <w:tcW w:w="371" w:type="dxa"/>
            <w:tcBorders>
              <w:top w:val="single" w:color="000000" w:sz="4" w:space="0"/>
              <w:left w:val="single" w:color="000000" w:sz="4" w:space="0"/>
              <w:bottom w:val="single" w:color="000000" w:sz="4" w:space="0"/>
              <w:right w:val="single" w:color="000000" w:sz="4" w:space="0"/>
            </w:tcBorders>
          </w:tcPr>
          <w:p>
            <w:pPr>
              <w:pStyle w:val="9"/>
              <w:spacing w:before="65"/>
              <w:ind w:left="41"/>
              <w:jc w:val="center"/>
              <w:rPr>
                <w:rFonts w:ascii="Times New Roman"/>
                <w:sz w:val="18"/>
              </w:rPr>
            </w:pPr>
            <w:r>
              <w:rPr>
                <w:rFonts w:ascii="Times New Roman"/>
                <w:sz w:val="18"/>
              </w:rPr>
              <w:t>0</w:t>
            </w:r>
          </w:p>
        </w:tc>
        <w:tc>
          <w:tcPr>
            <w:tcW w:w="539" w:type="dxa"/>
            <w:tcBorders>
              <w:top w:val="single" w:color="000000" w:sz="4" w:space="0"/>
              <w:left w:val="single" w:color="000000" w:sz="4" w:space="0"/>
              <w:bottom w:val="single" w:color="000000" w:sz="4" w:space="0"/>
              <w:right w:val="single" w:color="000000" w:sz="4" w:space="0"/>
            </w:tcBorders>
          </w:tcPr>
          <w:p>
            <w:pPr>
              <w:pStyle w:val="9"/>
              <w:spacing w:before="65"/>
              <w:ind w:left="43"/>
              <w:jc w:val="center"/>
              <w:rPr>
                <w:rFonts w:ascii="Times New Roman"/>
                <w:sz w:val="18"/>
              </w:rPr>
            </w:pPr>
            <w:r>
              <w:rPr>
                <w:rFonts w:ascii="Times New Roman"/>
                <w:sz w:val="18"/>
              </w:rPr>
              <w:t>0</w:t>
            </w:r>
          </w:p>
        </w:tc>
        <w:tc>
          <w:tcPr>
            <w:tcW w:w="377" w:type="dxa"/>
            <w:tcBorders>
              <w:top w:val="single" w:color="000000" w:sz="4" w:space="0"/>
              <w:left w:val="single" w:color="000000" w:sz="4" w:space="0"/>
              <w:bottom w:val="single" w:color="000000" w:sz="4" w:space="0"/>
              <w:right w:val="single" w:color="000000" w:sz="4" w:space="0"/>
            </w:tcBorders>
          </w:tcPr>
          <w:p>
            <w:pPr>
              <w:pStyle w:val="9"/>
              <w:spacing w:before="65"/>
              <w:ind w:left="44"/>
              <w:jc w:val="center"/>
              <w:rPr>
                <w:rFonts w:ascii="Times New Roman"/>
                <w:sz w:val="18"/>
              </w:rPr>
            </w:pPr>
            <w:r>
              <w:rPr>
                <w:rFonts w:ascii="Times New Roman"/>
                <w:sz w:val="18"/>
              </w:rPr>
              <w:t>0</w:t>
            </w:r>
          </w:p>
        </w:tc>
        <w:tc>
          <w:tcPr>
            <w:tcW w:w="373" w:type="dxa"/>
            <w:tcBorders>
              <w:top w:val="single" w:color="000000" w:sz="4" w:space="0"/>
              <w:left w:val="single" w:color="000000" w:sz="4" w:space="0"/>
              <w:bottom w:val="single" w:color="000000" w:sz="4" w:space="0"/>
            </w:tcBorders>
          </w:tcPr>
          <w:p>
            <w:pPr>
              <w:pStyle w:val="9"/>
              <w:spacing w:before="65"/>
              <w:ind w:left="52"/>
              <w:jc w:val="center"/>
              <w:rPr>
                <w:rFonts w:ascii="Times New Roman"/>
                <w:sz w:val="18"/>
              </w:rPr>
            </w:pPr>
            <w:r>
              <w:rPr>
                <w:rFonts w:ascii="Times New Roman"/>
                <w:sz w:val="18"/>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00" w:hRule="atLeast"/>
        </w:trPr>
        <w:tc>
          <w:tcPr>
            <w:tcW w:w="371" w:type="dxa"/>
            <w:vMerge w:val="continue"/>
            <w:tcBorders>
              <w:top w:val="nil"/>
              <w:bottom w:val="single" w:color="000000" w:sz="4" w:space="0"/>
              <w:right w:val="single" w:color="000000" w:sz="4" w:space="0"/>
            </w:tcBorders>
          </w:tcPr>
          <w:p>
            <w:pPr>
              <w:rPr>
                <w:sz w:val="2"/>
                <w:szCs w:val="2"/>
              </w:rPr>
            </w:pPr>
          </w:p>
        </w:tc>
        <w:tc>
          <w:tcPr>
            <w:tcW w:w="1236" w:type="dxa"/>
            <w:gridSpan w:val="2"/>
            <w:tcBorders>
              <w:top w:val="single" w:color="000000" w:sz="4" w:space="0"/>
              <w:left w:val="single" w:color="000000" w:sz="4" w:space="0"/>
              <w:bottom w:val="single" w:color="000000" w:sz="4" w:space="0"/>
              <w:right w:val="single" w:color="000000" w:sz="4" w:space="0"/>
            </w:tcBorders>
          </w:tcPr>
          <w:p>
            <w:pPr>
              <w:pStyle w:val="9"/>
              <w:spacing w:before="2"/>
              <w:ind w:left="82"/>
              <w:rPr>
                <w:sz w:val="18"/>
              </w:rPr>
            </w:pPr>
            <w:r>
              <w:rPr>
                <w:sz w:val="18"/>
              </w:rPr>
              <w:t>公共选修模块</w:t>
            </w:r>
          </w:p>
          <w:p>
            <w:pPr>
              <w:pStyle w:val="9"/>
              <w:spacing w:before="3" w:line="230" w:lineRule="atLeast"/>
              <w:ind w:left="172" w:right="38" w:hanging="113"/>
              <w:rPr>
                <w:sz w:val="18"/>
              </w:rPr>
            </w:pPr>
            <w:r>
              <w:rPr>
                <w:sz w:val="18"/>
              </w:rPr>
              <w:t>（公选课</w:t>
            </w:r>
            <w:r>
              <w:rPr>
                <w:rFonts w:ascii="Times New Roman" w:eastAsia="Times New Roman"/>
                <w:sz w:val="18"/>
              </w:rPr>
              <w:t>,</w:t>
            </w:r>
            <w:r>
              <w:rPr>
                <w:sz w:val="18"/>
              </w:rPr>
              <w:t>可含职业证书）</w:t>
            </w:r>
          </w:p>
        </w:tc>
        <w:tc>
          <w:tcPr>
            <w:tcW w:w="1331" w:type="dxa"/>
            <w:tcBorders>
              <w:top w:val="single" w:color="000000" w:sz="4" w:space="0"/>
              <w:left w:val="single" w:color="000000" w:sz="4" w:space="0"/>
              <w:bottom w:val="single" w:color="000000" w:sz="4" w:space="0"/>
              <w:right w:val="single" w:color="000000" w:sz="4" w:space="0"/>
            </w:tcBorders>
          </w:tcPr>
          <w:p>
            <w:pPr>
              <w:pStyle w:val="9"/>
              <w:spacing w:before="118" w:line="242" w:lineRule="auto"/>
              <w:ind w:left="130" w:right="18" w:hanging="90"/>
              <w:rPr>
                <w:sz w:val="18"/>
              </w:rPr>
            </w:pPr>
            <w:r>
              <w:rPr>
                <w:sz w:val="18"/>
              </w:rPr>
              <w:t>见教务系统公共选修课程模块</w:t>
            </w:r>
          </w:p>
        </w:tc>
        <w:tc>
          <w:tcPr>
            <w:tcW w:w="370"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95" w:type="dxa"/>
            <w:tcBorders>
              <w:top w:val="single" w:color="000000" w:sz="4" w:space="0"/>
              <w:left w:val="single" w:color="000000" w:sz="4" w:space="0"/>
              <w:bottom w:val="single" w:color="000000" w:sz="4" w:space="0"/>
              <w:right w:val="single" w:color="000000" w:sz="4" w:space="0"/>
            </w:tcBorders>
          </w:tcPr>
          <w:p>
            <w:pPr>
              <w:pStyle w:val="9"/>
              <w:spacing w:before="3"/>
              <w:rPr>
                <w:rFonts w:ascii="Arial Unicode MS"/>
                <w:sz w:val="14"/>
              </w:rPr>
            </w:pPr>
          </w:p>
          <w:p>
            <w:pPr>
              <w:pStyle w:val="9"/>
              <w:ind w:left="27"/>
              <w:jc w:val="center"/>
              <w:rPr>
                <w:rFonts w:ascii="Times New Roman"/>
                <w:sz w:val="18"/>
              </w:rPr>
            </w:pPr>
            <w:r>
              <w:rPr>
                <w:rFonts w:ascii="Times New Roman"/>
                <w:sz w:val="18"/>
              </w:rPr>
              <w:t>8</w:t>
            </w:r>
          </w:p>
        </w:tc>
        <w:tc>
          <w:tcPr>
            <w:tcW w:w="537" w:type="dxa"/>
            <w:tcBorders>
              <w:top w:val="single" w:color="000000" w:sz="4" w:space="0"/>
              <w:left w:val="single" w:color="000000" w:sz="4" w:space="0"/>
              <w:bottom w:val="single" w:color="000000" w:sz="4" w:space="0"/>
              <w:right w:val="single" w:color="000000" w:sz="4" w:space="0"/>
            </w:tcBorders>
          </w:tcPr>
          <w:p>
            <w:pPr>
              <w:pStyle w:val="9"/>
              <w:spacing w:before="3"/>
              <w:rPr>
                <w:rFonts w:ascii="Arial Unicode MS"/>
                <w:sz w:val="14"/>
              </w:rPr>
            </w:pPr>
          </w:p>
          <w:p>
            <w:pPr>
              <w:pStyle w:val="9"/>
              <w:ind w:left="76" w:right="49"/>
              <w:jc w:val="center"/>
              <w:rPr>
                <w:rFonts w:ascii="Times New Roman"/>
                <w:sz w:val="18"/>
              </w:rPr>
            </w:pPr>
            <w:r>
              <w:rPr>
                <w:rFonts w:ascii="Times New Roman"/>
                <w:sz w:val="18"/>
              </w:rPr>
              <w:t>144</w:t>
            </w:r>
          </w:p>
        </w:tc>
        <w:tc>
          <w:tcPr>
            <w:tcW w:w="536" w:type="dxa"/>
            <w:tcBorders>
              <w:top w:val="single" w:color="000000" w:sz="4" w:space="0"/>
              <w:left w:val="single" w:color="000000" w:sz="4" w:space="0"/>
              <w:bottom w:val="single" w:color="000000" w:sz="4" w:space="0"/>
              <w:right w:val="single" w:color="000000" w:sz="4" w:space="0"/>
            </w:tcBorders>
          </w:tcPr>
          <w:p>
            <w:pPr>
              <w:pStyle w:val="9"/>
              <w:spacing w:before="3"/>
              <w:rPr>
                <w:rFonts w:ascii="Arial Unicode MS"/>
                <w:sz w:val="14"/>
              </w:rPr>
            </w:pPr>
          </w:p>
          <w:p>
            <w:pPr>
              <w:pStyle w:val="9"/>
              <w:ind w:left="122" w:right="93"/>
              <w:jc w:val="center"/>
              <w:rPr>
                <w:rFonts w:ascii="Times New Roman"/>
                <w:sz w:val="18"/>
              </w:rPr>
            </w:pPr>
            <w:r>
              <w:rPr>
                <w:rFonts w:ascii="Times New Roman"/>
                <w:sz w:val="18"/>
              </w:rPr>
              <w:t>144</w:t>
            </w:r>
          </w:p>
        </w:tc>
        <w:tc>
          <w:tcPr>
            <w:tcW w:w="453" w:type="dxa"/>
            <w:tcBorders>
              <w:top w:val="single" w:color="000000" w:sz="4" w:space="0"/>
              <w:left w:val="single" w:color="000000" w:sz="4" w:space="0"/>
              <w:bottom w:val="single" w:color="000000" w:sz="4" w:space="0"/>
              <w:right w:val="single" w:color="000000" w:sz="4" w:space="0"/>
            </w:tcBorders>
          </w:tcPr>
          <w:p>
            <w:pPr>
              <w:pStyle w:val="9"/>
              <w:spacing w:before="3"/>
              <w:rPr>
                <w:rFonts w:ascii="Arial Unicode MS"/>
                <w:sz w:val="14"/>
              </w:rPr>
            </w:pPr>
          </w:p>
          <w:p>
            <w:pPr>
              <w:pStyle w:val="9"/>
              <w:ind w:left="29"/>
              <w:jc w:val="center"/>
              <w:rPr>
                <w:rFonts w:ascii="Times New Roman"/>
                <w:sz w:val="18"/>
              </w:rPr>
            </w:pPr>
            <w:r>
              <w:rPr>
                <w:rFonts w:ascii="Times New Roman"/>
                <w:sz w:val="18"/>
              </w:rPr>
              <w:t>0</w:t>
            </w:r>
          </w:p>
        </w:tc>
        <w:tc>
          <w:tcPr>
            <w:tcW w:w="454" w:type="dxa"/>
            <w:tcBorders>
              <w:top w:val="single" w:color="000000" w:sz="4" w:space="0"/>
              <w:left w:val="single" w:color="000000" w:sz="4" w:space="0"/>
              <w:bottom w:val="single" w:color="000000" w:sz="4" w:space="0"/>
              <w:right w:val="single" w:color="000000" w:sz="4" w:space="0"/>
            </w:tcBorders>
          </w:tcPr>
          <w:p>
            <w:pPr>
              <w:pStyle w:val="9"/>
              <w:spacing w:before="3"/>
              <w:rPr>
                <w:rFonts w:ascii="Arial Unicode MS"/>
                <w:sz w:val="14"/>
              </w:rPr>
            </w:pPr>
          </w:p>
          <w:p>
            <w:pPr>
              <w:pStyle w:val="9"/>
              <w:ind w:left="31"/>
              <w:jc w:val="center"/>
              <w:rPr>
                <w:rFonts w:ascii="Times New Roman"/>
                <w:sz w:val="18"/>
              </w:rPr>
            </w:pPr>
            <w:r>
              <w:rPr>
                <w:rFonts w:ascii="Times New Roman"/>
                <w:sz w:val="18"/>
              </w:rPr>
              <w:t>0</w:t>
            </w:r>
          </w:p>
        </w:tc>
        <w:tc>
          <w:tcPr>
            <w:tcW w:w="564" w:type="dxa"/>
            <w:tcBorders>
              <w:top w:val="single" w:color="000000" w:sz="4" w:space="0"/>
              <w:left w:val="single" w:color="000000" w:sz="4" w:space="0"/>
              <w:bottom w:val="single" w:color="000000" w:sz="4" w:space="0"/>
              <w:right w:val="single" w:color="000000" w:sz="4" w:space="0"/>
            </w:tcBorders>
          </w:tcPr>
          <w:p>
            <w:pPr>
              <w:pStyle w:val="9"/>
              <w:spacing w:before="3"/>
              <w:rPr>
                <w:rFonts w:ascii="Arial Unicode MS"/>
                <w:sz w:val="14"/>
              </w:rPr>
            </w:pPr>
          </w:p>
          <w:p>
            <w:pPr>
              <w:pStyle w:val="9"/>
              <w:ind w:left="33"/>
              <w:jc w:val="center"/>
              <w:rPr>
                <w:rFonts w:ascii="Times New Roman"/>
                <w:sz w:val="18"/>
              </w:rPr>
            </w:pPr>
            <w:r>
              <w:rPr>
                <w:rFonts w:ascii="Times New Roman"/>
                <w:sz w:val="18"/>
              </w:rPr>
              <w:t>0</w:t>
            </w:r>
          </w:p>
        </w:tc>
        <w:tc>
          <w:tcPr>
            <w:tcW w:w="349" w:type="dxa"/>
            <w:tcBorders>
              <w:top w:val="single" w:color="000000" w:sz="4" w:space="0"/>
              <w:left w:val="single" w:color="000000" w:sz="4" w:space="0"/>
              <w:bottom w:val="single" w:color="000000" w:sz="4" w:space="0"/>
              <w:right w:val="single" w:color="000000" w:sz="4" w:space="0"/>
            </w:tcBorders>
          </w:tcPr>
          <w:p>
            <w:pPr>
              <w:pStyle w:val="9"/>
              <w:spacing w:before="3"/>
              <w:rPr>
                <w:rFonts w:ascii="Arial Unicode MS"/>
                <w:sz w:val="14"/>
              </w:rPr>
            </w:pPr>
          </w:p>
          <w:p>
            <w:pPr>
              <w:pStyle w:val="9"/>
              <w:ind w:left="37"/>
              <w:jc w:val="center"/>
              <w:rPr>
                <w:rFonts w:ascii="Times New Roman"/>
                <w:sz w:val="18"/>
              </w:rPr>
            </w:pPr>
            <w:r>
              <w:rPr>
                <w:rFonts w:ascii="Times New Roman"/>
                <w:sz w:val="18"/>
              </w:rPr>
              <w:t>0</w:t>
            </w:r>
          </w:p>
        </w:tc>
        <w:tc>
          <w:tcPr>
            <w:tcW w:w="531" w:type="dxa"/>
            <w:tcBorders>
              <w:top w:val="single" w:color="000000" w:sz="4" w:space="0"/>
              <w:left w:val="single" w:color="000000" w:sz="4" w:space="0"/>
              <w:bottom w:val="single" w:color="000000" w:sz="4" w:space="0"/>
              <w:right w:val="single" w:color="000000" w:sz="4" w:space="0"/>
            </w:tcBorders>
          </w:tcPr>
          <w:p>
            <w:pPr>
              <w:pStyle w:val="9"/>
              <w:spacing w:before="3"/>
              <w:rPr>
                <w:rFonts w:ascii="Arial Unicode MS"/>
                <w:sz w:val="14"/>
              </w:rPr>
            </w:pPr>
          </w:p>
          <w:p>
            <w:pPr>
              <w:pStyle w:val="9"/>
              <w:ind w:left="39"/>
              <w:jc w:val="center"/>
              <w:rPr>
                <w:rFonts w:ascii="Times New Roman"/>
                <w:sz w:val="18"/>
              </w:rPr>
            </w:pPr>
            <w:r>
              <w:rPr>
                <w:rFonts w:ascii="Times New Roman"/>
                <w:sz w:val="18"/>
              </w:rPr>
              <w:t>0</w:t>
            </w:r>
          </w:p>
        </w:tc>
        <w:tc>
          <w:tcPr>
            <w:tcW w:w="455" w:type="dxa"/>
            <w:tcBorders>
              <w:top w:val="single" w:color="000000" w:sz="4" w:space="0"/>
              <w:left w:val="single" w:color="000000" w:sz="4" w:space="0"/>
              <w:bottom w:val="single" w:color="000000" w:sz="4" w:space="0"/>
              <w:right w:val="single" w:color="000000" w:sz="4" w:space="0"/>
            </w:tcBorders>
          </w:tcPr>
          <w:p>
            <w:pPr>
              <w:pStyle w:val="9"/>
              <w:spacing w:before="3"/>
              <w:rPr>
                <w:rFonts w:ascii="Arial Unicode MS"/>
                <w:sz w:val="14"/>
              </w:rPr>
            </w:pPr>
          </w:p>
          <w:p>
            <w:pPr>
              <w:pStyle w:val="9"/>
              <w:ind w:left="39"/>
              <w:jc w:val="center"/>
              <w:rPr>
                <w:rFonts w:ascii="Times New Roman"/>
                <w:sz w:val="18"/>
              </w:rPr>
            </w:pPr>
            <w:r>
              <w:rPr>
                <w:rFonts w:ascii="Times New Roman"/>
                <w:sz w:val="18"/>
              </w:rPr>
              <w:t>0</w:t>
            </w:r>
          </w:p>
        </w:tc>
        <w:tc>
          <w:tcPr>
            <w:tcW w:w="371" w:type="dxa"/>
            <w:tcBorders>
              <w:top w:val="single" w:color="000000" w:sz="4" w:space="0"/>
              <w:left w:val="single" w:color="000000" w:sz="4" w:space="0"/>
              <w:bottom w:val="single" w:color="000000" w:sz="4" w:space="0"/>
              <w:right w:val="single" w:color="000000" w:sz="4" w:space="0"/>
            </w:tcBorders>
          </w:tcPr>
          <w:p>
            <w:pPr>
              <w:pStyle w:val="9"/>
              <w:spacing w:before="3"/>
              <w:rPr>
                <w:rFonts w:ascii="Arial Unicode MS"/>
                <w:sz w:val="14"/>
              </w:rPr>
            </w:pPr>
          </w:p>
          <w:p>
            <w:pPr>
              <w:pStyle w:val="9"/>
              <w:ind w:left="41"/>
              <w:jc w:val="center"/>
              <w:rPr>
                <w:rFonts w:ascii="Times New Roman"/>
                <w:sz w:val="18"/>
              </w:rPr>
            </w:pPr>
            <w:r>
              <w:rPr>
                <w:rFonts w:ascii="Times New Roman"/>
                <w:sz w:val="18"/>
              </w:rPr>
              <w:t>0</w:t>
            </w:r>
          </w:p>
        </w:tc>
        <w:tc>
          <w:tcPr>
            <w:tcW w:w="539" w:type="dxa"/>
            <w:tcBorders>
              <w:top w:val="single" w:color="000000" w:sz="4" w:space="0"/>
              <w:left w:val="single" w:color="000000" w:sz="4" w:space="0"/>
              <w:bottom w:val="single" w:color="000000" w:sz="4" w:space="0"/>
              <w:right w:val="single" w:color="000000" w:sz="4" w:space="0"/>
            </w:tcBorders>
          </w:tcPr>
          <w:p>
            <w:pPr>
              <w:pStyle w:val="9"/>
              <w:spacing w:before="3"/>
              <w:rPr>
                <w:rFonts w:ascii="Arial Unicode MS"/>
                <w:sz w:val="14"/>
              </w:rPr>
            </w:pPr>
          </w:p>
          <w:p>
            <w:pPr>
              <w:pStyle w:val="9"/>
              <w:ind w:left="43"/>
              <w:jc w:val="center"/>
              <w:rPr>
                <w:rFonts w:ascii="Times New Roman"/>
                <w:sz w:val="18"/>
              </w:rPr>
            </w:pPr>
            <w:r>
              <w:rPr>
                <w:rFonts w:ascii="Times New Roman"/>
                <w:sz w:val="18"/>
              </w:rPr>
              <w:t>0</w:t>
            </w:r>
          </w:p>
        </w:tc>
        <w:tc>
          <w:tcPr>
            <w:tcW w:w="377" w:type="dxa"/>
            <w:tcBorders>
              <w:top w:val="single" w:color="000000" w:sz="4" w:space="0"/>
              <w:left w:val="single" w:color="000000" w:sz="4" w:space="0"/>
              <w:bottom w:val="single" w:color="000000" w:sz="4" w:space="0"/>
              <w:right w:val="single" w:color="000000" w:sz="4" w:space="0"/>
            </w:tcBorders>
          </w:tcPr>
          <w:p>
            <w:pPr>
              <w:pStyle w:val="9"/>
              <w:spacing w:before="3"/>
              <w:rPr>
                <w:rFonts w:ascii="Arial Unicode MS"/>
                <w:sz w:val="14"/>
              </w:rPr>
            </w:pPr>
          </w:p>
          <w:p>
            <w:pPr>
              <w:pStyle w:val="9"/>
              <w:ind w:left="44"/>
              <w:jc w:val="center"/>
              <w:rPr>
                <w:rFonts w:ascii="Times New Roman"/>
                <w:sz w:val="18"/>
              </w:rPr>
            </w:pPr>
            <w:r>
              <w:rPr>
                <w:rFonts w:ascii="Times New Roman"/>
                <w:sz w:val="18"/>
              </w:rPr>
              <w:t>0</w:t>
            </w:r>
          </w:p>
        </w:tc>
        <w:tc>
          <w:tcPr>
            <w:tcW w:w="373" w:type="dxa"/>
            <w:tcBorders>
              <w:top w:val="single" w:color="000000" w:sz="4" w:space="0"/>
              <w:left w:val="single" w:color="000000" w:sz="4" w:space="0"/>
              <w:bottom w:val="single" w:color="000000" w:sz="4" w:space="0"/>
            </w:tcBorders>
          </w:tcPr>
          <w:p>
            <w:pPr>
              <w:pStyle w:val="9"/>
              <w:spacing w:before="3"/>
              <w:rPr>
                <w:rFonts w:ascii="Arial Unicode MS"/>
                <w:sz w:val="14"/>
              </w:rPr>
            </w:pPr>
          </w:p>
          <w:p>
            <w:pPr>
              <w:pStyle w:val="9"/>
              <w:ind w:left="52"/>
              <w:jc w:val="center"/>
              <w:rPr>
                <w:rFonts w:ascii="Times New Roman"/>
                <w:sz w:val="18"/>
              </w:rPr>
            </w:pPr>
            <w:r>
              <w:rPr>
                <w:rFonts w:ascii="Times New Roman"/>
                <w:sz w:val="18"/>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40" w:hRule="atLeast"/>
        </w:trPr>
        <w:tc>
          <w:tcPr>
            <w:tcW w:w="1607" w:type="dxa"/>
            <w:gridSpan w:val="3"/>
            <w:tcBorders>
              <w:top w:val="single" w:color="000000" w:sz="4" w:space="0"/>
              <w:bottom w:val="single" w:color="000000" w:sz="4" w:space="0"/>
              <w:right w:val="single" w:color="000000" w:sz="4" w:space="0"/>
            </w:tcBorders>
          </w:tcPr>
          <w:p>
            <w:pPr>
              <w:pStyle w:val="9"/>
              <w:spacing w:before="55"/>
              <w:ind w:left="604" w:right="588"/>
              <w:jc w:val="center"/>
              <w:rPr>
                <w:sz w:val="18"/>
              </w:rPr>
            </w:pPr>
            <w:r>
              <w:rPr>
                <w:sz w:val="18"/>
              </w:rPr>
              <w:t>合计</w:t>
            </w:r>
          </w:p>
        </w:tc>
        <w:tc>
          <w:tcPr>
            <w:tcW w:w="1331"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370" w:type="dxa"/>
            <w:tcBorders>
              <w:top w:val="single" w:color="000000" w:sz="4" w:space="0"/>
              <w:left w:val="single" w:color="000000" w:sz="4" w:space="0"/>
              <w:bottom w:val="single" w:color="000000" w:sz="4" w:space="0"/>
              <w:right w:val="single" w:color="000000" w:sz="4" w:space="0"/>
            </w:tcBorders>
          </w:tcPr>
          <w:p>
            <w:pPr>
              <w:pStyle w:val="9"/>
              <w:rPr>
                <w:rFonts w:ascii="Times New Roman"/>
                <w:sz w:val="18"/>
              </w:rPr>
            </w:pPr>
          </w:p>
        </w:tc>
        <w:tc>
          <w:tcPr>
            <w:tcW w:w="495" w:type="dxa"/>
            <w:tcBorders>
              <w:top w:val="single" w:color="000000" w:sz="4" w:space="0"/>
              <w:left w:val="single" w:color="000000" w:sz="4" w:space="0"/>
              <w:bottom w:val="single" w:color="000000" w:sz="4" w:space="0"/>
              <w:right w:val="single" w:color="000000" w:sz="4" w:space="0"/>
            </w:tcBorders>
          </w:tcPr>
          <w:p>
            <w:pPr>
              <w:pStyle w:val="9"/>
              <w:spacing w:before="67"/>
              <w:ind w:left="121" w:right="96"/>
              <w:jc w:val="center"/>
              <w:rPr>
                <w:rFonts w:ascii="Times New Roman"/>
                <w:sz w:val="18"/>
              </w:rPr>
            </w:pPr>
            <w:r>
              <w:rPr>
                <w:rFonts w:ascii="Times New Roman"/>
                <w:sz w:val="18"/>
              </w:rPr>
              <w:t>14</w:t>
            </w:r>
          </w:p>
        </w:tc>
        <w:tc>
          <w:tcPr>
            <w:tcW w:w="537" w:type="dxa"/>
            <w:tcBorders>
              <w:top w:val="single" w:color="000000" w:sz="4" w:space="0"/>
              <w:left w:val="single" w:color="000000" w:sz="4" w:space="0"/>
              <w:bottom w:val="single" w:color="000000" w:sz="4" w:space="0"/>
              <w:right w:val="single" w:color="000000" w:sz="4" w:space="0"/>
            </w:tcBorders>
          </w:tcPr>
          <w:p>
            <w:pPr>
              <w:pStyle w:val="9"/>
              <w:spacing w:before="67"/>
              <w:ind w:left="76" w:right="49"/>
              <w:jc w:val="center"/>
              <w:rPr>
                <w:rFonts w:ascii="Times New Roman"/>
                <w:sz w:val="18"/>
              </w:rPr>
            </w:pPr>
            <w:r>
              <w:rPr>
                <w:rFonts w:ascii="Times New Roman"/>
                <w:sz w:val="18"/>
              </w:rPr>
              <w:t>240</w:t>
            </w:r>
          </w:p>
        </w:tc>
        <w:tc>
          <w:tcPr>
            <w:tcW w:w="536" w:type="dxa"/>
            <w:tcBorders>
              <w:top w:val="single" w:color="000000" w:sz="4" w:space="0"/>
              <w:left w:val="single" w:color="000000" w:sz="4" w:space="0"/>
              <w:bottom w:val="single" w:color="000000" w:sz="4" w:space="0"/>
              <w:right w:val="single" w:color="000000" w:sz="4" w:space="0"/>
            </w:tcBorders>
          </w:tcPr>
          <w:p>
            <w:pPr>
              <w:pStyle w:val="9"/>
              <w:spacing w:before="67"/>
              <w:ind w:left="122" w:right="93"/>
              <w:jc w:val="center"/>
              <w:rPr>
                <w:rFonts w:ascii="Times New Roman"/>
                <w:sz w:val="18"/>
              </w:rPr>
            </w:pPr>
            <w:r>
              <w:rPr>
                <w:rFonts w:ascii="Times New Roman"/>
                <w:sz w:val="18"/>
              </w:rPr>
              <w:t>228</w:t>
            </w:r>
          </w:p>
        </w:tc>
        <w:tc>
          <w:tcPr>
            <w:tcW w:w="453" w:type="dxa"/>
            <w:tcBorders>
              <w:top w:val="single" w:color="000000" w:sz="4" w:space="0"/>
              <w:left w:val="single" w:color="000000" w:sz="4" w:space="0"/>
              <w:bottom w:val="single" w:color="000000" w:sz="4" w:space="0"/>
              <w:right w:val="single" w:color="000000" w:sz="4" w:space="0"/>
            </w:tcBorders>
          </w:tcPr>
          <w:p>
            <w:pPr>
              <w:pStyle w:val="9"/>
              <w:spacing w:before="67"/>
              <w:ind w:left="81" w:right="51"/>
              <w:jc w:val="center"/>
              <w:rPr>
                <w:rFonts w:ascii="Times New Roman"/>
                <w:sz w:val="18"/>
              </w:rPr>
            </w:pPr>
            <w:r>
              <w:rPr>
                <w:rFonts w:ascii="Times New Roman"/>
                <w:sz w:val="18"/>
              </w:rPr>
              <w:t>12</w:t>
            </w:r>
          </w:p>
        </w:tc>
        <w:tc>
          <w:tcPr>
            <w:tcW w:w="454" w:type="dxa"/>
            <w:tcBorders>
              <w:top w:val="single" w:color="000000" w:sz="4" w:space="0"/>
              <w:left w:val="single" w:color="000000" w:sz="4" w:space="0"/>
              <w:bottom w:val="single" w:color="000000" w:sz="4" w:space="0"/>
              <w:right w:val="single" w:color="000000" w:sz="4" w:space="0"/>
            </w:tcBorders>
          </w:tcPr>
          <w:p>
            <w:pPr>
              <w:pStyle w:val="9"/>
              <w:spacing w:before="67"/>
              <w:ind w:left="31"/>
              <w:jc w:val="center"/>
              <w:rPr>
                <w:rFonts w:ascii="Times New Roman"/>
                <w:sz w:val="18"/>
              </w:rPr>
            </w:pPr>
            <w:r>
              <w:rPr>
                <w:rFonts w:ascii="Times New Roman"/>
                <w:sz w:val="18"/>
              </w:rPr>
              <w:t>0</w:t>
            </w:r>
          </w:p>
        </w:tc>
        <w:tc>
          <w:tcPr>
            <w:tcW w:w="564" w:type="dxa"/>
            <w:tcBorders>
              <w:top w:val="single" w:color="000000" w:sz="4" w:space="0"/>
              <w:left w:val="single" w:color="000000" w:sz="4" w:space="0"/>
              <w:bottom w:val="single" w:color="000000" w:sz="4" w:space="0"/>
              <w:right w:val="single" w:color="000000" w:sz="4" w:space="0"/>
            </w:tcBorders>
          </w:tcPr>
          <w:p>
            <w:pPr>
              <w:pStyle w:val="9"/>
              <w:spacing w:before="67"/>
              <w:ind w:left="33"/>
              <w:jc w:val="center"/>
              <w:rPr>
                <w:rFonts w:ascii="Times New Roman"/>
                <w:sz w:val="18"/>
              </w:rPr>
            </w:pPr>
            <w:r>
              <w:rPr>
                <w:rFonts w:ascii="Times New Roman"/>
                <w:sz w:val="18"/>
              </w:rPr>
              <w:t>0</w:t>
            </w:r>
          </w:p>
        </w:tc>
        <w:tc>
          <w:tcPr>
            <w:tcW w:w="349" w:type="dxa"/>
            <w:tcBorders>
              <w:top w:val="single" w:color="000000" w:sz="4" w:space="0"/>
              <w:left w:val="single" w:color="000000" w:sz="4" w:space="0"/>
              <w:bottom w:val="single" w:color="000000" w:sz="4" w:space="0"/>
              <w:right w:val="single" w:color="000000" w:sz="4" w:space="0"/>
            </w:tcBorders>
          </w:tcPr>
          <w:p>
            <w:pPr>
              <w:pStyle w:val="9"/>
              <w:spacing w:before="67"/>
              <w:ind w:left="37"/>
              <w:jc w:val="center"/>
              <w:rPr>
                <w:rFonts w:ascii="Times New Roman"/>
                <w:sz w:val="18"/>
              </w:rPr>
            </w:pPr>
            <w:r>
              <w:rPr>
                <w:rFonts w:ascii="Times New Roman"/>
                <w:sz w:val="18"/>
              </w:rPr>
              <w:t>0</w:t>
            </w:r>
          </w:p>
        </w:tc>
        <w:tc>
          <w:tcPr>
            <w:tcW w:w="531" w:type="dxa"/>
            <w:tcBorders>
              <w:top w:val="single" w:color="000000" w:sz="4" w:space="0"/>
              <w:left w:val="single" w:color="000000" w:sz="4" w:space="0"/>
              <w:bottom w:val="single" w:color="000000" w:sz="4" w:space="0"/>
              <w:right w:val="single" w:color="000000" w:sz="4" w:space="0"/>
            </w:tcBorders>
          </w:tcPr>
          <w:p>
            <w:pPr>
              <w:pStyle w:val="9"/>
              <w:spacing w:before="67"/>
              <w:ind w:left="79" w:right="42"/>
              <w:jc w:val="center"/>
              <w:rPr>
                <w:rFonts w:ascii="Times New Roman"/>
                <w:sz w:val="18"/>
              </w:rPr>
            </w:pPr>
            <w:r>
              <w:rPr>
                <w:rFonts w:ascii="Times New Roman"/>
                <w:sz w:val="18"/>
              </w:rPr>
              <w:t>12</w:t>
            </w:r>
          </w:p>
        </w:tc>
        <w:tc>
          <w:tcPr>
            <w:tcW w:w="455" w:type="dxa"/>
            <w:tcBorders>
              <w:top w:val="single" w:color="000000" w:sz="4" w:space="0"/>
              <w:left w:val="single" w:color="000000" w:sz="4" w:space="0"/>
              <w:bottom w:val="single" w:color="000000" w:sz="4" w:space="0"/>
              <w:right w:val="single" w:color="000000" w:sz="4" w:space="0"/>
            </w:tcBorders>
          </w:tcPr>
          <w:p>
            <w:pPr>
              <w:pStyle w:val="9"/>
              <w:spacing w:before="67"/>
              <w:ind w:left="39"/>
              <w:jc w:val="center"/>
              <w:rPr>
                <w:rFonts w:ascii="Times New Roman"/>
                <w:sz w:val="18"/>
              </w:rPr>
            </w:pPr>
            <w:r>
              <w:rPr>
                <w:rFonts w:ascii="Times New Roman"/>
                <w:sz w:val="18"/>
              </w:rPr>
              <w:t>0</w:t>
            </w:r>
          </w:p>
        </w:tc>
        <w:tc>
          <w:tcPr>
            <w:tcW w:w="371" w:type="dxa"/>
            <w:tcBorders>
              <w:top w:val="single" w:color="000000" w:sz="4" w:space="0"/>
              <w:left w:val="single" w:color="000000" w:sz="4" w:space="0"/>
              <w:bottom w:val="single" w:color="000000" w:sz="4" w:space="0"/>
              <w:right w:val="single" w:color="000000" w:sz="4" w:space="0"/>
            </w:tcBorders>
          </w:tcPr>
          <w:p>
            <w:pPr>
              <w:pStyle w:val="9"/>
              <w:spacing w:before="67"/>
              <w:ind w:left="41"/>
              <w:jc w:val="center"/>
              <w:rPr>
                <w:rFonts w:ascii="Times New Roman"/>
                <w:sz w:val="18"/>
              </w:rPr>
            </w:pPr>
            <w:r>
              <w:rPr>
                <w:rFonts w:ascii="Times New Roman"/>
                <w:sz w:val="18"/>
              </w:rPr>
              <w:t>0</w:t>
            </w:r>
          </w:p>
        </w:tc>
        <w:tc>
          <w:tcPr>
            <w:tcW w:w="539" w:type="dxa"/>
            <w:tcBorders>
              <w:top w:val="single" w:color="000000" w:sz="4" w:space="0"/>
              <w:left w:val="single" w:color="000000" w:sz="4" w:space="0"/>
              <w:bottom w:val="single" w:color="000000" w:sz="4" w:space="0"/>
              <w:right w:val="single" w:color="000000" w:sz="4" w:space="0"/>
            </w:tcBorders>
          </w:tcPr>
          <w:p>
            <w:pPr>
              <w:pStyle w:val="9"/>
              <w:spacing w:before="67"/>
              <w:ind w:left="43"/>
              <w:jc w:val="center"/>
              <w:rPr>
                <w:rFonts w:ascii="Times New Roman"/>
                <w:sz w:val="18"/>
              </w:rPr>
            </w:pPr>
            <w:r>
              <w:rPr>
                <w:rFonts w:ascii="Times New Roman"/>
                <w:sz w:val="18"/>
              </w:rPr>
              <w:t>0</w:t>
            </w:r>
          </w:p>
        </w:tc>
        <w:tc>
          <w:tcPr>
            <w:tcW w:w="377" w:type="dxa"/>
            <w:tcBorders>
              <w:top w:val="single" w:color="000000" w:sz="4" w:space="0"/>
              <w:left w:val="single" w:color="000000" w:sz="4" w:space="0"/>
              <w:bottom w:val="single" w:color="000000" w:sz="4" w:space="0"/>
              <w:right w:val="single" w:color="000000" w:sz="4" w:space="0"/>
            </w:tcBorders>
          </w:tcPr>
          <w:p>
            <w:pPr>
              <w:pStyle w:val="9"/>
              <w:spacing w:before="67"/>
              <w:ind w:left="44"/>
              <w:jc w:val="center"/>
              <w:rPr>
                <w:rFonts w:ascii="Times New Roman"/>
                <w:sz w:val="18"/>
              </w:rPr>
            </w:pPr>
            <w:r>
              <w:rPr>
                <w:rFonts w:ascii="Times New Roman"/>
                <w:sz w:val="18"/>
              </w:rPr>
              <w:t>0</w:t>
            </w:r>
          </w:p>
        </w:tc>
        <w:tc>
          <w:tcPr>
            <w:tcW w:w="373" w:type="dxa"/>
            <w:tcBorders>
              <w:top w:val="single" w:color="000000" w:sz="4" w:space="0"/>
              <w:left w:val="single" w:color="000000" w:sz="4" w:space="0"/>
              <w:bottom w:val="single" w:color="000000" w:sz="4" w:space="0"/>
            </w:tcBorders>
          </w:tcPr>
          <w:p>
            <w:pPr>
              <w:pStyle w:val="9"/>
              <w:spacing w:before="67"/>
              <w:ind w:left="52"/>
              <w:jc w:val="center"/>
              <w:rPr>
                <w:rFonts w:ascii="Times New Roman"/>
                <w:sz w:val="18"/>
              </w:rPr>
            </w:pPr>
            <w:r>
              <w:rPr>
                <w:rFonts w:ascii="Times New Roman"/>
                <w:sz w:val="18"/>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4" w:hRule="atLeast"/>
        </w:trPr>
        <w:tc>
          <w:tcPr>
            <w:tcW w:w="2938" w:type="dxa"/>
            <w:gridSpan w:val="4"/>
            <w:vMerge w:val="restart"/>
            <w:tcBorders>
              <w:top w:val="single" w:color="000000" w:sz="4" w:space="0"/>
              <w:right w:val="single" w:color="000000" w:sz="4" w:space="0"/>
            </w:tcBorders>
          </w:tcPr>
          <w:p>
            <w:pPr>
              <w:pStyle w:val="9"/>
              <w:spacing w:before="3"/>
              <w:rPr>
                <w:rFonts w:ascii="Arial Unicode MS"/>
                <w:sz w:val="13"/>
              </w:rPr>
            </w:pPr>
          </w:p>
          <w:p>
            <w:pPr>
              <w:pStyle w:val="9"/>
              <w:spacing w:before="1"/>
              <w:ind w:left="1270" w:right="1253"/>
              <w:jc w:val="center"/>
              <w:rPr>
                <w:sz w:val="18"/>
              </w:rPr>
            </w:pPr>
            <w:r>
              <w:rPr>
                <w:sz w:val="18"/>
              </w:rPr>
              <w:t>总计</w:t>
            </w:r>
          </w:p>
        </w:tc>
        <w:tc>
          <w:tcPr>
            <w:tcW w:w="370" w:type="dxa"/>
            <w:vMerge w:val="restart"/>
            <w:tcBorders>
              <w:top w:val="single" w:color="000000" w:sz="4" w:space="0"/>
              <w:left w:val="single" w:color="000000" w:sz="4" w:space="0"/>
              <w:right w:val="single" w:color="000000" w:sz="4" w:space="0"/>
            </w:tcBorders>
          </w:tcPr>
          <w:p>
            <w:pPr>
              <w:pStyle w:val="9"/>
              <w:rPr>
                <w:rFonts w:ascii="Times New Roman"/>
                <w:sz w:val="18"/>
              </w:rPr>
            </w:pPr>
          </w:p>
        </w:tc>
        <w:tc>
          <w:tcPr>
            <w:tcW w:w="495" w:type="dxa"/>
            <w:vMerge w:val="restart"/>
            <w:tcBorders>
              <w:top w:val="single" w:color="000000" w:sz="4" w:space="0"/>
              <w:left w:val="single" w:color="000000" w:sz="4" w:space="0"/>
              <w:right w:val="single" w:color="000000" w:sz="4" w:space="0"/>
            </w:tcBorders>
          </w:tcPr>
          <w:p>
            <w:pPr>
              <w:pStyle w:val="9"/>
              <w:spacing w:before="14"/>
              <w:rPr>
                <w:rFonts w:ascii="Arial Unicode MS"/>
                <w:sz w:val="13"/>
              </w:rPr>
            </w:pPr>
          </w:p>
          <w:p>
            <w:pPr>
              <w:pStyle w:val="9"/>
              <w:ind w:left="97"/>
              <w:rPr>
                <w:rFonts w:ascii="Times New Roman"/>
                <w:sz w:val="18"/>
              </w:rPr>
            </w:pPr>
            <w:r>
              <w:rPr>
                <w:rFonts w:ascii="Times New Roman"/>
                <w:sz w:val="18"/>
              </w:rPr>
              <w:t>98.5</w:t>
            </w:r>
          </w:p>
        </w:tc>
        <w:tc>
          <w:tcPr>
            <w:tcW w:w="537" w:type="dxa"/>
            <w:tcBorders>
              <w:top w:val="single" w:color="000000" w:sz="4" w:space="0"/>
              <w:left w:val="single" w:color="000000" w:sz="4" w:space="0"/>
              <w:bottom w:val="single" w:color="000000" w:sz="4" w:space="0"/>
              <w:right w:val="single" w:color="000000" w:sz="4" w:space="0"/>
            </w:tcBorders>
          </w:tcPr>
          <w:p>
            <w:pPr>
              <w:pStyle w:val="9"/>
              <w:spacing w:before="67"/>
              <w:ind w:left="76" w:right="51"/>
              <w:jc w:val="center"/>
              <w:rPr>
                <w:rFonts w:ascii="Times New Roman"/>
                <w:sz w:val="18"/>
              </w:rPr>
            </w:pPr>
            <w:r>
              <w:rPr>
                <w:rFonts w:ascii="Times New Roman"/>
                <w:sz w:val="18"/>
              </w:rPr>
              <w:t>1699</w:t>
            </w:r>
          </w:p>
        </w:tc>
        <w:tc>
          <w:tcPr>
            <w:tcW w:w="989" w:type="dxa"/>
            <w:gridSpan w:val="2"/>
            <w:tcBorders>
              <w:top w:val="single" w:color="000000" w:sz="4" w:space="0"/>
              <w:left w:val="single" w:color="000000" w:sz="4" w:space="0"/>
              <w:bottom w:val="single" w:color="000000" w:sz="4" w:space="0"/>
              <w:right w:val="single" w:color="000000" w:sz="4" w:space="0"/>
            </w:tcBorders>
          </w:tcPr>
          <w:p>
            <w:pPr>
              <w:pStyle w:val="9"/>
              <w:spacing w:before="55"/>
              <w:ind w:left="233"/>
              <w:rPr>
                <w:sz w:val="18"/>
              </w:rPr>
            </w:pPr>
            <w:r>
              <w:rPr>
                <w:sz w:val="18"/>
              </w:rPr>
              <w:t>周课时</w:t>
            </w:r>
          </w:p>
        </w:tc>
        <w:tc>
          <w:tcPr>
            <w:tcW w:w="454" w:type="dxa"/>
            <w:tcBorders>
              <w:top w:val="single" w:color="000000" w:sz="4" w:space="0"/>
              <w:left w:val="single" w:color="000000" w:sz="4" w:space="0"/>
              <w:bottom w:val="single" w:color="000000" w:sz="4" w:space="0"/>
              <w:right w:val="single" w:color="000000" w:sz="4" w:space="0"/>
            </w:tcBorders>
          </w:tcPr>
          <w:p>
            <w:pPr>
              <w:pStyle w:val="9"/>
              <w:spacing w:before="67"/>
              <w:ind w:left="82" w:right="50"/>
              <w:jc w:val="center"/>
              <w:rPr>
                <w:rFonts w:ascii="Times New Roman"/>
                <w:sz w:val="18"/>
              </w:rPr>
            </w:pPr>
            <w:r>
              <w:rPr>
                <w:rFonts w:ascii="Times New Roman"/>
                <w:sz w:val="18"/>
              </w:rPr>
              <w:t>29</w:t>
            </w:r>
          </w:p>
        </w:tc>
        <w:tc>
          <w:tcPr>
            <w:tcW w:w="564" w:type="dxa"/>
            <w:tcBorders>
              <w:top w:val="single" w:color="000000" w:sz="4" w:space="0"/>
              <w:left w:val="single" w:color="000000" w:sz="4" w:space="0"/>
              <w:bottom w:val="single" w:color="000000" w:sz="4" w:space="0"/>
              <w:right w:val="single" w:color="000000" w:sz="4" w:space="0"/>
            </w:tcBorders>
          </w:tcPr>
          <w:p>
            <w:pPr>
              <w:pStyle w:val="9"/>
              <w:spacing w:before="67"/>
              <w:ind w:left="93" w:right="61"/>
              <w:jc w:val="center"/>
              <w:rPr>
                <w:rFonts w:ascii="Times New Roman"/>
                <w:sz w:val="18"/>
              </w:rPr>
            </w:pPr>
            <w:r>
              <w:rPr>
                <w:rFonts w:ascii="Times New Roman"/>
                <w:sz w:val="18"/>
              </w:rPr>
              <w:t>29</w:t>
            </w:r>
          </w:p>
        </w:tc>
        <w:tc>
          <w:tcPr>
            <w:tcW w:w="349" w:type="dxa"/>
            <w:tcBorders>
              <w:top w:val="single" w:color="000000" w:sz="4" w:space="0"/>
              <w:left w:val="single" w:color="000000" w:sz="4" w:space="0"/>
              <w:bottom w:val="single" w:color="000000" w:sz="4" w:space="0"/>
              <w:right w:val="single" w:color="000000" w:sz="4" w:space="0"/>
            </w:tcBorders>
          </w:tcPr>
          <w:p>
            <w:pPr>
              <w:pStyle w:val="9"/>
              <w:spacing w:before="67"/>
              <w:ind w:left="37"/>
              <w:jc w:val="center"/>
              <w:rPr>
                <w:rFonts w:ascii="Times New Roman"/>
                <w:sz w:val="18"/>
              </w:rPr>
            </w:pPr>
            <w:r>
              <w:rPr>
                <w:rFonts w:ascii="Times New Roman"/>
                <w:sz w:val="18"/>
              </w:rPr>
              <w:t>0</w:t>
            </w:r>
          </w:p>
        </w:tc>
        <w:tc>
          <w:tcPr>
            <w:tcW w:w="531" w:type="dxa"/>
            <w:tcBorders>
              <w:top w:val="single" w:color="000000" w:sz="4" w:space="0"/>
              <w:left w:val="single" w:color="000000" w:sz="4" w:space="0"/>
              <w:bottom w:val="single" w:color="000000" w:sz="4" w:space="0"/>
              <w:right w:val="single" w:color="000000" w:sz="4" w:space="0"/>
            </w:tcBorders>
          </w:tcPr>
          <w:p>
            <w:pPr>
              <w:pStyle w:val="9"/>
              <w:spacing w:before="67"/>
              <w:ind w:left="79" w:right="42"/>
              <w:jc w:val="center"/>
              <w:rPr>
                <w:rFonts w:ascii="Times New Roman"/>
                <w:sz w:val="18"/>
              </w:rPr>
            </w:pPr>
            <w:r>
              <w:rPr>
                <w:rFonts w:ascii="Times New Roman"/>
                <w:sz w:val="18"/>
              </w:rPr>
              <w:t>19</w:t>
            </w:r>
          </w:p>
        </w:tc>
        <w:tc>
          <w:tcPr>
            <w:tcW w:w="455" w:type="dxa"/>
            <w:tcBorders>
              <w:top w:val="single" w:color="000000" w:sz="4" w:space="0"/>
              <w:left w:val="single" w:color="000000" w:sz="4" w:space="0"/>
              <w:bottom w:val="single" w:color="000000" w:sz="4" w:space="0"/>
              <w:right w:val="single" w:color="000000" w:sz="4" w:space="0"/>
            </w:tcBorders>
          </w:tcPr>
          <w:p>
            <w:pPr>
              <w:pStyle w:val="9"/>
              <w:spacing w:before="67"/>
              <w:ind w:left="87" w:right="47"/>
              <w:jc w:val="center"/>
              <w:rPr>
                <w:rFonts w:ascii="Times New Roman"/>
                <w:sz w:val="18"/>
              </w:rPr>
            </w:pPr>
            <w:r>
              <w:rPr>
                <w:rFonts w:ascii="Times New Roman"/>
                <w:sz w:val="18"/>
              </w:rPr>
              <w:t>17</w:t>
            </w:r>
          </w:p>
        </w:tc>
        <w:tc>
          <w:tcPr>
            <w:tcW w:w="371" w:type="dxa"/>
            <w:tcBorders>
              <w:top w:val="single" w:color="000000" w:sz="4" w:space="0"/>
              <w:left w:val="single" w:color="000000" w:sz="4" w:space="0"/>
              <w:bottom w:val="single" w:color="000000" w:sz="4" w:space="0"/>
              <w:right w:val="single" w:color="000000" w:sz="4" w:space="0"/>
            </w:tcBorders>
          </w:tcPr>
          <w:p>
            <w:pPr>
              <w:pStyle w:val="9"/>
              <w:spacing w:before="67"/>
              <w:ind w:left="41"/>
              <w:jc w:val="center"/>
              <w:rPr>
                <w:rFonts w:ascii="Times New Roman"/>
                <w:sz w:val="18"/>
              </w:rPr>
            </w:pPr>
            <w:r>
              <w:rPr>
                <w:rFonts w:ascii="Times New Roman"/>
                <w:sz w:val="18"/>
              </w:rPr>
              <w:t>0</w:t>
            </w:r>
          </w:p>
        </w:tc>
        <w:tc>
          <w:tcPr>
            <w:tcW w:w="539" w:type="dxa"/>
            <w:tcBorders>
              <w:top w:val="single" w:color="000000" w:sz="4" w:space="0"/>
              <w:left w:val="single" w:color="000000" w:sz="4" w:space="0"/>
              <w:bottom w:val="single" w:color="000000" w:sz="4" w:space="0"/>
              <w:right w:val="single" w:color="000000" w:sz="4" w:space="0"/>
            </w:tcBorders>
          </w:tcPr>
          <w:p>
            <w:pPr>
              <w:pStyle w:val="9"/>
              <w:spacing w:before="67"/>
              <w:ind w:left="85" w:right="43"/>
              <w:jc w:val="center"/>
              <w:rPr>
                <w:rFonts w:ascii="Times New Roman"/>
                <w:sz w:val="18"/>
              </w:rPr>
            </w:pPr>
            <w:r>
              <w:rPr>
                <w:rFonts w:ascii="Times New Roman"/>
                <w:sz w:val="18"/>
              </w:rPr>
              <w:t>16</w:t>
            </w:r>
          </w:p>
        </w:tc>
        <w:tc>
          <w:tcPr>
            <w:tcW w:w="377" w:type="dxa"/>
            <w:tcBorders>
              <w:top w:val="single" w:color="000000" w:sz="4" w:space="0"/>
              <w:left w:val="single" w:color="000000" w:sz="4" w:space="0"/>
              <w:bottom w:val="single" w:color="000000" w:sz="4" w:space="0"/>
              <w:right w:val="single" w:color="000000" w:sz="4" w:space="0"/>
            </w:tcBorders>
          </w:tcPr>
          <w:p>
            <w:pPr>
              <w:pStyle w:val="9"/>
              <w:spacing w:before="67"/>
              <w:ind w:left="44"/>
              <w:jc w:val="center"/>
              <w:rPr>
                <w:rFonts w:ascii="Times New Roman"/>
                <w:sz w:val="18"/>
              </w:rPr>
            </w:pPr>
            <w:r>
              <w:rPr>
                <w:rFonts w:ascii="Times New Roman"/>
                <w:sz w:val="18"/>
              </w:rPr>
              <w:t>0</w:t>
            </w:r>
          </w:p>
        </w:tc>
        <w:tc>
          <w:tcPr>
            <w:tcW w:w="373" w:type="dxa"/>
            <w:tcBorders>
              <w:top w:val="single" w:color="000000" w:sz="4" w:space="0"/>
              <w:left w:val="single" w:color="000000" w:sz="4" w:space="0"/>
              <w:bottom w:val="single" w:color="000000" w:sz="4" w:space="0"/>
            </w:tcBorders>
          </w:tcPr>
          <w:p>
            <w:pPr>
              <w:pStyle w:val="9"/>
              <w:spacing w:before="67"/>
              <w:ind w:left="52"/>
              <w:jc w:val="center"/>
              <w:rPr>
                <w:rFonts w:ascii="Times New Roman"/>
                <w:sz w:val="18"/>
              </w:rPr>
            </w:pPr>
            <w:r>
              <w:rPr>
                <w:rFonts w:ascii="Times New Roman"/>
                <w:sz w:val="18"/>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35" w:hRule="atLeast"/>
        </w:trPr>
        <w:tc>
          <w:tcPr>
            <w:tcW w:w="2938" w:type="dxa"/>
            <w:gridSpan w:val="4"/>
            <w:vMerge w:val="continue"/>
            <w:tcBorders>
              <w:top w:val="nil"/>
              <w:right w:val="single" w:color="000000" w:sz="4" w:space="0"/>
            </w:tcBorders>
          </w:tcPr>
          <w:p>
            <w:pPr>
              <w:rPr>
                <w:sz w:val="2"/>
                <w:szCs w:val="2"/>
              </w:rPr>
            </w:pPr>
          </w:p>
        </w:tc>
        <w:tc>
          <w:tcPr>
            <w:tcW w:w="370" w:type="dxa"/>
            <w:vMerge w:val="continue"/>
            <w:tcBorders>
              <w:top w:val="nil"/>
              <w:left w:val="single" w:color="000000" w:sz="4" w:space="0"/>
              <w:right w:val="single" w:color="000000" w:sz="4" w:space="0"/>
            </w:tcBorders>
          </w:tcPr>
          <w:p>
            <w:pPr>
              <w:rPr>
                <w:sz w:val="2"/>
                <w:szCs w:val="2"/>
              </w:rPr>
            </w:pPr>
          </w:p>
        </w:tc>
        <w:tc>
          <w:tcPr>
            <w:tcW w:w="495" w:type="dxa"/>
            <w:vMerge w:val="continue"/>
            <w:tcBorders>
              <w:top w:val="nil"/>
              <w:left w:val="single" w:color="000000" w:sz="4" w:space="0"/>
              <w:right w:val="single" w:color="000000" w:sz="4" w:space="0"/>
            </w:tcBorders>
          </w:tcPr>
          <w:p>
            <w:pPr>
              <w:rPr>
                <w:sz w:val="2"/>
                <w:szCs w:val="2"/>
              </w:rPr>
            </w:pPr>
          </w:p>
        </w:tc>
        <w:tc>
          <w:tcPr>
            <w:tcW w:w="537" w:type="dxa"/>
            <w:tcBorders>
              <w:top w:val="single" w:color="000000" w:sz="4" w:space="0"/>
              <w:left w:val="single" w:color="000000" w:sz="4" w:space="0"/>
              <w:right w:val="single" w:color="000000" w:sz="4" w:space="0"/>
            </w:tcBorders>
          </w:tcPr>
          <w:p>
            <w:pPr>
              <w:pStyle w:val="9"/>
              <w:rPr>
                <w:rFonts w:ascii="Times New Roman"/>
                <w:sz w:val="18"/>
              </w:rPr>
            </w:pPr>
          </w:p>
        </w:tc>
        <w:tc>
          <w:tcPr>
            <w:tcW w:w="989" w:type="dxa"/>
            <w:gridSpan w:val="2"/>
            <w:tcBorders>
              <w:top w:val="single" w:color="000000" w:sz="4" w:space="0"/>
              <w:left w:val="single" w:color="000000" w:sz="4" w:space="0"/>
              <w:right w:val="single" w:color="000000" w:sz="4" w:space="0"/>
            </w:tcBorders>
          </w:tcPr>
          <w:p>
            <w:pPr>
              <w:pStyle w:val="9"/>
              <w:spacing w:before="51"/>
              <w:ind w:left="143"/>
              <w:rPr>
                <w:sz w:val="18"/>
              </w:rPr>
            </w:pPr>
            <w:r>
              <w:rPr>
                <w:sz w:val="18"/>
              </w:rPr>
              <w:t>课程门数</w:t>
            </w:r>
          </w:p>
        </w:tc>
        <w:tc>
          <w:tcPr>
            <w:tcW w:w="454" w:type="dxa"/>
            <w:tcBorders>
              <w:top w:val="single" w:color="000000" w:sz="4" w:space="0"/>
              <w:left w:val="single" w:color="000000" w:sz="4" w:space="0"/>
              <w:right w:val="single" w:color="000000" w:sz="4" w:space="0"/>
            </w:tcBorders>
          </w:tcPr>
          <w:p>
            <w:pPr>
              <w:pStyle w:val="9"/>
              <w:spacing w:before="62"/>
              <w:ind w:left="82" w:right="50"/>
              <w:jc w:val="center"/>
              <w:rPr>
                <w:rFonts w:ascii="Times New Roman"/>
                <w:sz w:val="18"/>
              </w:rPr>
            </w:pPr>
            <w:r>
              <w:rPr>
                <w:rFonts w:ascii="Times New Roman"/>
                <w:sz w:val="18"/>
              </w:rPr>
              <w:t>11</w:t>
            </w:r>
          </w:p>
        </w:tc>
        <w:tc>
          <w:tcPr>
            <w:tcW w:w="564" w:type="dxa"/>
            <w:tcBorders>
              <w:top w:val="single" w:color="000000" w:sz="4" w:space="0"/>
              <w:left w:val="single" w:color="000000" w:sz="4" w:space="0"/>
              <w:right w:val="single" w:color="000000" w:sz="4" w:space="0"/>
            </w:tcBorders>
          </w:tcPr>
          <w:p>
            <w:pPr>
              <w:pStyle w:val="9"/>
              <w:spacing w:before="62"/>
              <w:ind w:left="93" w:right="61"/>
              <w:jc w:val="center"/>
              <w:rPr>
                <w:rFonts w:ascii="Times New Roman"/>
                <w:sz w:val="18"/>
              </w:rPr>
            </w:pPr>
            <w:r>
              <w:rPr>
                <w:rFonts w:ascii="Times New Roman"/>
                <w:sz w:val="18"/>
              </w:rPr>
              <w:t>10</w:t>
            </w:r>
          </w:p>
        </w:tc>
        <w:tc>
          <w:tcPr>
            <w:tcW w:w="349" w:type="dxa"/>
            <w:tcBorders>
              <w:top w:val="single" w:color="000000" w:sz="4" w:space="0"/>
              <w:left w:val="single" w:color="000000" w:sz="4" w:space="0"/>
              <w:right w:val="single" w:color="000000" w:sz="4" w:space="0"/>
            </w:tcBorders>
          </w:tcPr>
          <w:p>
            <w:pPr>
              <w:pStyle w:val="9"/>
              <w:spacing w:before="62"/>
              <w:ind w:left="37"/>
              <w:jc w:val="center"/>
              <w:rPr>
                <w:rFonts w:ascii="Times New Roman"/>
                <w:sz w:val="18"/>
              </w:rPr>
            </w:pPr>
            <w:r>
              <w:rPr>
                <w:rFonts w:ascii="Times New Roman"/>
                <w:sz w:val="18"/>
              </w:rPr>
              <w:t>0</w:t>
            </w:r>
          </w:p>
        </w:tc>
        <w:tc>
          <w:tcPr>
            <w:tcW w:w="531" w:type="dxa"/>
            <w:tcBorders>
              <w:top w:val="single" w:color="000000" w:sz="4" w:space="0"/>
              <w:left w:val="single" w:color="000000" w:sz="4" w:space="0"/>
              <w:right w:val="single" w:color="000000" w:sz="4" w:space="0"/>
            </w:tcBorders>
          </w:tcPr>
          <w:p>
            <w:pPr>
              <w:pStyle w:val="9"/>
              <w:spacing w:before="62"/>
              <w:ind w:left="39"/>
              <w:jc w:val="center"/>
              <w:rPr>
                <w:rFonts w:ascii="Times New Roman"/>
                <w:sz w:val="18"/>
              </w:rPr>
            </w:pPr>
            <w:r>
              <w:rPr>
                <w:rFonts w:ascii="Times New Roman"/>
                <w:sz w:val="18"/>
              </w:rPr>
              <w:t>8</w:t>
            </w:r>
          </w:p>
        </w:tc>
        <w:tc>
          <w:tcPr>
            <w:tcW w:w="455" w:type="dxa"/>
            <w:tcBorders>
              <w:top w:val="single" w:color="000000" w:sz="4" w:space="0"/>
              <w:left w:val="single" w:color="000000" w:sz="4" w:space="0"/>
              <w:right w:val="single" w:color="000000" w:sz="4" w:space="0"/>
            </w:tcBorders>
          </w:tcPr>
          <w:p>
            <w:pPr>
              <w:pStyle w:val="9"/>
              <w:spacing w:before="62"/>
              <w:ind w:left="39"/>
              <w:jc w:val="center"/>
              <w:rPr>
                <w:rFonts w:ascii="Times New Roman"/>
                <w:sz w:val="18"/>
              </w:rPr>
            </w:pPr>
            <w:r>
              <w:rPr>
                <w:rFonts w:ascii="Times New Roman"/>
                <w:sz w:val="18"/>
              </w:rPr>
              <w:t>5</w:t>
            </w:r>
          </w:p>
        </w:tc>
        <w:tc>
          <w:tcPr>
            <w:tcW w:w="371" w:type="dxa"/>
            <w:tcBorders>
              <w:top w:val="single" w:color="000000" w:sz="4" w:space="0"/>
              <w:left w:val="single" w:color="000000" w:sz="4" w:space="0"/>
              <w:right w:val="single" w:color="000000" w:sz="4" w:space="0"/>
            </w:tcBorders>
          </w:tcPr>
          <w:p>
            <w:pPr>
              <w:pStyle w:val="9"/>
              <w:spacing w:before="62"/>
              <w:ind w:left="41"/>
              <w:jc w:val="center"/>
              <w:rPr>
                <w:rFonts w:ascii="Times New Roman"/>
                <w:sz w:val="18"/>
              </w:rPr>
            </w:pPr>
            <w:r>
              <w:rPr>
                <w:rFonts w:ascii="Times New Roman"/>
                <w:sz w:val="18"/>
              </w:rPr>
              <w:t>0</w:t>
            </w:r>
          </w:p>
        </w:tc>
        <w:tc>
          <w:tcPr>
            <w:tcW w:w="539" w:type="dxa"/>
            <w:tcBorders>
              <w:top w:val="single" w:color="000000" w:sz="4" w:space="0"/>
              <w:left w:val="single" w:color="000000" w:sz="4" w:space="0"/>
              <w:right w:val="single" w:color="000000" w:sz="4" w:space="0"/>
            </w:tcBorders>
          </w:tcPr>
          <w:p>
            <w:pPr>
              <w:pStyle w:val="9"/>
              <w:spacing w:before="62"/>
              <w:ind w:left="43"/>
              <w:jc w:val="center"/>
              <w:rPr>
                <w:rFonts w:ascii="Times New Roman"/>
                <w:sz w:val="18"/>
              </w:rPr>
            </w:pPr>
            <w:r>
              <w:rPr>
                <w:rFonts w:ascii="Times New Roman"/>
                <w:sz w:val="18"/>
              </w:rPr>
              <w:t>2</w:t>
            </w:r>
          </w:p>
        </w:tc>
        <w:tc>
          <w:tcPr>
            <w:tcW w:w="377" w:type="dxa"/>
            <w:tcBorders>
              <w:top w:val="single" w:color="000000" w:sz="4" w:space="0"/>
              <w:left w:val="single" w:color="000000" w:sz="4" w:space="0"/>
              <w:right w:val="single" w:color="000000" w:sz="4" w:space="0"/>
            </w:tcBorders>
          </w:tcPr>
          <w:p>
            <w:pPr>
              <w:pStyle w:val="9"/>
              <w:spacing w:before="62"/>
              <w:ind w:left="44"/>
              <w:jc w:val="center"/>
              <w:rPr>
                <w:rFonts w:ascii="Times New Roman"/>
                <w:sz w:val="18"/>
              </w:rPr>
            </w:pPr>
            <w:r>
              <w:rPr>
                <w:rFonts w:ascii="Times New Roman"/>
                <w:sz w:val="18"/>
              </w:rPr>
              <w:t>0</w:t>
            </w:r>
          </w:p>
        </w:tc>
        <w:tc>
          <w:tcPr>
            <w:tcW w:w="373" w:type="dxa"/>
            <w:tcBorders>
              <w:top w:val="single" w:color="000000" w:sz="4" w:space="0"/>
              <w:left w:val="single" w:color="000000" w:sz="4" w:space="0"/>
            </w:tcBorders>
          </w:tcPr>
          <w:p>
            <w:pPr>
              <w:pStyle w:val="9"/>
              <w:spacing w:before="62"/>
              <w:ind w:left="52"/>
              <w:jc w:val="center"/>
              <w:rPr>
                <w:rFonts w:ascii="Times New Roman"/>
                <w:sz w:val="18"/>
              </w:rPr>
            </w:pPr>
            <w:r>
              <w:rPr>
                <w:rFonts w:ascii="Times New Roman"/>
                <w:sz w:val="18"/>
              </w:rPr>
              <w:t>0</w:t>
            </w:r>
          </w:p>
        </w:tc>
      </w:tr>
    </w:tbl>
    <w:p>
      <w:pPr>
        <w:pStyle w:val="4"/>
        <w:spacing w:before="1"/>
        <w:ind w:left="0" w:right="233"/>
        <w:jc w:val="right"/>
      </w:pPr>
      <w:bookmarkStart w:id="0" w:name="_GoBack"/>
      <w:bookmarkEnd w:id="0"/>
    </w:p>
    <w:sectPr>
      <w:type w:val="continuous"/>
      <w:pgSz w:w="11910" w:h="16840"/>
      <w:pgMar w:top="1460" w:right="1040" w:bottom="1240" w:left="116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Arial Unicode MS">
    <w:panose1 w:val="020B0604020202020204"/>
    <w:charset w:val="86"/>
    <w:family w:val="swiss"/>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left="0"/>
      <w:rPr>
        <w:sz w:val="20"/>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left="0"/>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left="0"/>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left="0"/>
      <w:rPr>
        <w:sz w:val="20"/>
      </w:rPr>
    </w:pPr>
    <w:r>
      <w:pict>
        <v:shape id="_x0000_s2055" o:spid="_x0000_s2055" o:spt="202" type="#_x0000_t202" style="position:absolute;left:0pt;margin-left:273.05pt;margin-top:777.95pt;height:13.65pt;width:49.3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spacing w:before="0" w:line="266" w:lineRule="exact"/>
                  <w:ind w:left="20" w:right="0" w:firstLine="0"/>
                  <w:jc w:val="left"/>
                  <w:rPr>
                    <w:sz w:val="21"/>
                  </w:rPr>
                </w:pP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left="0"/>
      <w:rPr>
        <w:sz w:val="20"/>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left="0"/>
      <w:rPr>
        <w:sz w:val="20"/>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left="0"/>
      <w:rPr>
        <w:sz w:val="20"/>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left="0"/>
      <w:rPr>
        <w:sz w:val="20"/>
      </w:rPr>
    </w:pPr>
    <w:r>
      <w:pict>
        <v:shape id="_x0000_s2060" o:spid="_x0000_s2060" o:spt="202" type="#_x0000_t202" style="position:absolute;left:0pt;margin-left:273.05pt;margin-top:777.95pt;height:13.65pt;width:49.3pt;mso-position-horizontal-relative:page;mso-position-vertical-relative:page;z-index:-251655168;mso-width-relative:page;mso-height-relative:page;" filled="f" stroked="f" coordsize="21600,21600">
          <v:path/>
          <v:fill on="f" focussize="0,0"/>
          <v:stroke on="f" joinstyle="miter"/>
          <v:imagedata o:title=""/>
          <o:lock v:ext="edit"/>
          <v:textbox inset="0mm,0mm,0mm,0mm">
            <w:txbxContent>
              <w:p>
                <w:pPr>
                  <w:spacing w:before="0" w:line="266" w:lineRule="exact"/>
                  <w:ind w:left="20" w:right="0" w:firstLine="0"/>
                  <w:jc w:val="left"/>
                  <w:rPr>
                    <w:sz w:val="21"/>
                  </w:rPr>
                </w:pPr>
                <w:r>
                  <w:rPr>
                    <w:sz w:val="21"/>
                  </w:rPr>
                  <w:t xml:space="preserve">－ </w:t>
                </w:r>
                <w:r>
                  <w:rPr>
                    <w:rFonts w:ascii="Times New Roman" w:eastAsia="Times New Roman"/>
                    <w:sz w:val="21"/>
                  </w:rPr>
                  <w:t xml:space="preserve">651 </w:t>
                </w:r>
                <w:r>
                  <w:rPr>
                    <w:sz w:val="21"/>
                  </w:rPr>
                  <w:t>－</w:t>
                </w:r>
              </w:p>
            </w:txbxContent>
          </v:textbox>
        </v:shape>
      </w:pic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left="0"/>
      <w:rPr>
        <w:sz w:val="20"/>
      </w:rPr>
    </w:pPr>
    <w:r>
      <w:pict>
        <v:shape id="_x0000_s2059" o:spid="_x0000_s2059" o:spt="202" type="#_x0000_t202" style="position:absolute;left:0pt;margin-left:276.4pt;margin-top:776.1pt;height:12pt;width:42.5pt;mso-position-horizontal-relative:page;mso-position-vertical-relative:page;z-index:-251656192;mso-width-relative:page;mso-height-relative:page;" filled="f" stroked="f" coordsize="21600,21600">
          <v:path/>
          <v:fill on="f" focussize="0,0"/>
          <v:stroke on="f" joinstyle="miter"/>
          <v:imagedata o:title=""/>
          <o:lock v:ext="edit"/>
          <v:textbox inset="0mm,0mm,0mm,0mm">
            <w:txbxContent>
              <w:p>
                <w:pPr>
                  <w:spacing w:before="0"/>
                  <w:ind w:left="20" w:right="0" w:firstLine="0"/>
                  <w:jc w:val="left"/>
                  <w:rPr>
                    <w:sz w:val="18"/>
                  </w:rPr>
                </w:pPr>
                <w:r>
                  <w:rPr>
                    <w:sz w:val="18"/>
                  </w:rPr>
                  <w:t xml:space="preserve">－ </w:t>
                </w:r>
                <w:r>
                  <w:rPr>
                    <w:rFonts w:ascii="Times New Roman" w:eastAsia="Times New Roman"/>
                    <w:sz w:val="18"/>
                  </w:rPr>
                  <w:t xml:space="preserve">650 </w:t>
                </w:r>
                <w:r>
                  <w:rPr>
                    <w:sz w:val="18"/>
                  </w:rPr>
                  <w:t>－</w:t>
                </w:r>
              </w:p>
            </w:txbxContent>
          </v:textbox>
        </v:shape>
      </w:pic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left="0"/>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left="0"/>
      <w:rPr>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left="0"/>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multilevel"/>
    <w:tmpl w:val="9239341B"/>
    <w:lvl w:ilvl="0" w:tentative="0">
      <w:start w:val="1"/>
      <w:numFmt w:val="decimal"/>
      <w:lvlText w:val="%1."/>
      <w:lvlJc w:val="left"/>
      <w:pPr>
        <w:ind w:left="957" w:hanging="361"/>
        <w:jc w:val="left"/>
      </w:pPr>
      <w:rPr>
        <w:rFonts w:hint="default" w:ascii="Times New Roman" w:hAnsi="Times New Roman" w:eastAsia="Times New Roman" w:cs="Times New Roman"/>
        <w:w w:val="100"/>
        <w:sz w:val="22"/>
        <w:szCs w:val="22"/>
        <w:lang w:val="zh-CN" w:eastAsia="zh-CN" w:bidi="zh-CN"/>
      </w:rPr>
    </w:lvl>
    <w:lvl w:ilvl="1" w:tentative="0">
      <w:start w:val="0"/>
      <w:numFmt w:val="bullet"/>
      <w:lvlText w:val="•"/>
      <w:lvlJc w:val="left"/>
      <w:pPr>
        <w:ind w:left="1834" w:hanging="361"/>
      </w:pPr>
      <w:rPr>
        <w:rFonts w:hint="default"/>
        <w:lang w:val="zh-CN" w:eastAsia="zh-CN" w:bidi="zh-CN"/>
      </w:rPr>
    </w:lvl>
    <w:lvl w:ilvl="2" w:tentative="0">
      <w:start w:val="0"/>
      <w:numFmt w:val="bullet"/>
      <w:lvlText w:val="•"/>
      <w:lvlJc w:val="left"/>
      <w:pPr>
        <w:ind w:left="2709" w:hanging="361"/>
      </w:pPr>
      <w:rPr>
        <w:rFonts w:hint="default"/>
        <w:lang w:val="zh-CN" w:eastAsia="zh-CN" w:bidi="zh-CN"/>
      </w:rPr>
    </w:lvl>
    <w:lvl w:ilvl="3" w:tentative="0">
      <w:start w:val="0"/>
      <w:numFmt w:val="bullet"/>
      <w:lvlText w:val="•"/>
      <w:lvlJc w:val="left"/>
      <w:pPr>
        <w:ind w:left="3583" w:hanging="361"/>
      </w:pPr>
      <w:rPr>
        <w:rFonts w:hint="default"/>
        <w:lang w:val="zh-CN" w:eastAsia="zh-CN" w:bidi="zh-CN"/>
      </w:rPr>
    </w:lvl>
    <w:lvl w:ilvl="4" w:tentative="0">
      <w:start w:val="0"/>
      <w:numFmt w:val="bullet"/>
      <w:lvlText w:val="•"/>
      <w:lvlJc w:val="left"/>
      <w:pPr>
        <w:ind w:left="4458" w:hanging="361"/>
      </w:pPr>
      <w:rPr>
        <w:rFonts w:hint="default"/>
        <w:lang w:val="zh-CN" w:eastAsia="zh-CN" w:bidi="zh-CN"/>
      </w:rPr>
    </w:lvl>
    <w:lvl w:ilvl="5" w:tentative="0">
      <w:start w:val="0"/>
      <w:numFmt w:val="bullet"/>
      <w:lvlText w:val="•"/>
      <w:lvlJc w:val="left"/>
      <w:pPr>
        <w:ind w:left="5333" w:hanging="361"/>
      </w:pPr>
      <w:rPr>
        <w:rFonts w:hint="default"/>
        <w:lang w:val="zh-CN" w:eastAsia="zh-CN" w:bidi="zh-CN"/>
      </w:rPr>
    </w:lvl>
    <w:lvl w:ilvl="6" w:tentative="0">
      <w:start w:val="0"/>
      <w:numFmt w:val="bullet"/>
      <w:lvlText w:val="•"/>
      <w:lvlJc w:val="left"/>
      <w:pPr>
        <w:ind w:left="6207" w:hanging="361"/>
      </w:pPr>
      <w:rPr>
        <w:rFonts w:hint="default"/>
        <w:lang w:val="zh-CN" w:eastAsia="zh-CN" w:bidi="zh-CN"/>
      </w:rPr>
    </w:lvl>
    <w:lvl w:ilvl="7" w:tentative="0">
      <w:start w:val="0"/>
      <w:numFmt w:val="bullet"/>
      <w:lvlText w:val="•"/>
      <w:lvlJc w:val="left"/>
      <w:pPr>
        <w:ind w:left="7082" w:hanging="361"/>
      </w:pPr>
      <w:rPr>
        <w:rFonts w:hint="default"/>
        <w:lang w:val="zh-CN" w:eastAsia="zh-CN" w:bidi="zh-CN"/>
      </w:rPr>
    </w:lvl>
    <w:lvl w:ilvl="8" w:tentative="0">
      <w:start w:val="0"/>
      <w:numFmt w:val="bullet"/>
      <w:lvlText w:val="•"/>
      <w:lvlJc w:val="left"/>
      <w:pPr>
        <w:ind w:left="7957" w:hanging="361"/>
      </w:pPr>
      <w:rPr>
        <w:rFonts w:hint="default"/>
        <w:lang w:val="zh-CN" w:eastAsia="zh-CN" w:bidi="zh-CN"/>
      </w:rPr>
    </w:lvl>
  </w:abstractNum>
  <w:abstractNum w:abstractNumId="1">
    <w:nsid w:val="B5E306ED"/>
    <w:multiLevelType w:val="multilevel"/>
    <w:tmpl w:val="B5E306ED"/>
    <w:lvl w:ilvl="0" w:tentative="0">
      <w:start w:val="1"/>
      <w:numFmt w:val="decimal"/>
      <w:lvlText w:val="（%1）"/>
      <w:lvlJc w:val="left"/>
      <w:pPr>
        <w:ind w:left="1197" w:hanging="60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2050" w:hanging="601"/>
      </w:pPr>
      <w:rPr>
        <w:rFonts w:hint="default"/>
        <w:lang w:val="zh-CN" w:eastAsia="zh-CN" w:bidi="zh-CN"/>
      </w:rPr>
    </w:lvl>
    <w:lvl w:ilvl="2" w:tentative="0">
      <w:start w:val="0"/>
      <w:numFmt w:val="bullet"/>
      <w:lvlText w:val="•"/>
      <w:lvlJc w:val="left"/>
      <w:pPr>
        <w:ind w:left="2901" w:hanging="601"/>
      </w:pPr>
      <w:rPr>
        <w:rFonts w:hint="default"/>
        <w:lang w:val="zh-CN" w:eastAsia="zh-CN" w:bidi="zh-CN"/>
      </w:rPr>
    </w:lvl>
    <w:lvl w:ilvl="3" w:tentative="0">
      <w:start w:val="0"/>
      <w:numFmt w:val="bullet"/>
      <w:lvlText w:val="•"/>
      <w:lvlJc w:val="left"/>
      <w:pPr>
        <w:ind w:left="3751" w:hanging="601"/>
      </w:pPr>
      <w:rPr>
        <w:rFonts w:hint="default"/>
        <w:lang w:val="zh-CN" w:eastAsia="zh-CN" w:bidi="zh-CN"/>
      </w:rPr>
    </w:lvl>
    <w:lvl w:ilvl="4" w:tentative="0">
      <w:start w:val="0"/>
      <w:numFmt w:val="bullet"/>
      <w:lvlText w:val="•"/>
      <w:lvlJc w:val="left"/>
      <w:pPr>
        <w:ind w:left="4602" w:hanging="601"/>
      </w:pPr>
      <w:rPr>
        <w:rFonts w:hint="default"/>
        <w:lang w:val="zh-CN" w:eastAsia="zh-CN" w:bidi="zh-CN"/>
      </w:rPr>
    </w:lvl>
    <w:lvl w:ilvl="5" w:tentative="0">
      <w:start w:val="0"/>
      <w:numFmt w:val="bullet"/>
      <w:lvlText w:val="•"/>
      <w:lvlJc w:val="left"/>
      <w:pPr>
        <w:ind w:left="5453" w:hanging="601"/>
      </w:pPr>
      <w:rPr>
        <w:rFonts w:hint="default"/>
        <w:lang w:val="zh-CN" w:eastAsia="zh-CN" w:bidi="zh-CN"/>
      </w:rPr>
    </w:lvl>
    <w:lvl w:ilvl="6" w:tentative="0">
      <w:start w:val="0"/>
      <w:numFmt w:val="bullet"/>
      <w:lvlText w:val="•"/>
      <w:lvlJc w:val="left"/>
      <w:pPr>
        <w:ind w:left="6303" w:hanging="601"/>
      </w:pPr>
      <w:rPr>
        <w:rFonts w:hint="default"/>
        <w:lang w:val="zh-CN" w:eastAsia="zh-CN" w:bidi="zh-CN"/>
      </w:rPr>
    </w:lvl>
    <w:lvl w:ilvl="7" w:tentative="0">
      <w:start w:val="0"/>
      <w:numFmt w:val="bullet"/>
      <w:lvlText w:val="•"/>
      <w:lvlJc w:val="left"/>
      <w:pPr>
        <w:ind w:left="7154" w:hanging="601"/>
      </w:pPr>
      <w:rPr>
        <w:rFonts w:hint="default"/>
        <w:lang w:val="zh-CN" w:eastAsia="zh-CN" w:bidi="zh-CN"/>
      </w:rPr>
    </w:lvl>
    <w:lvl w:ilvl="8" w:tentative="0">
      <w:start w:val="0"/>
      <w:numFmt w:val="bullet"/>
      <w:lvlText w:val="•"/>
      <w:lvlJc w:val="left"/>
      <w:pPr>
        <w:ind w:left="8005" w:hanging="601"/>
      </w:pPr>
      <w:rPr>
        <w:rFonts w:hint="default"/>
        <w:lang w:val="zh-CN" w:eastAsia="zh-CN" w:bidi="zh-CN"/>
      </w:rPr>
    </w:lvl>
  </w:abstractNum>
  <w:abstractNum w:abstractNumId="2">
    <w:nsid w:val="BF205925"/>
    <w:multiLevelType w:val="multilevel"/>
    <w:tmpl w:val="BF205925"/>
    <w:lvl w:ilvl="0" w:tentative="0">
      <w:start w:val="1"/>
      <w:numFmt w:val="decimal"/>
      <w:lvlText w:val="%1."/>
      <w:lvlJc w:val="left"/>
      <w:pPr>
        <w:ind w:left="957" w:hanging="361"/>
        <w:jc w:val="left"/>
      </w:pPr>
      <w:rPr>
        <w:rFonts w:hint="default" w:ascii="Times New Roman" w:hAnsi="Times New Roman" w:eastAsia="Times New Roman" w:cs="Times New Roman"/>
        <w:w w:val="100"/>
        <w:sz w:val="22"/>
        <w:szCs w:val="22"/>
        <w:lang w:val="zh-CN" w:eastAsia="zh-CN" w:bidi="zh-CN"/>
      </w:rPr>
    </w:lvl>
    <w:lvl w:ilvl="1" w:tentative="0">
      <w:start w:val="0"/>
      <w:numFmt w:val="bullet"/>
      <w:lvlText w:val="•"/>
      <w:lvlJc w:val="left"/>
      <w:pPr>
        <w:ind w:left="1834" w:hanging="361"/>
      </w:pPr>
      <w:rPr>
        <w:rFonts w:hint="default"/>
        <w:lang w:val="zh-CN" w:eastAsia="zh-CN" w:bidi="zh-CN"/>
      </w:rPr>
    </w:lvl>
    <w:lvl w:ilvl="2" w:tentative="0">
      <w:start w:val="0"/>
      <w:numFmt w:val="bullet"/>
      <w:lvlText w:val="•"/>
      <w:lvlJc w:val="left"/>
      <w:pPr>
        <w:ind w:left="2709" w:hanging="361"/>
      </w:pPr>
      <w:rPr>
        <w:rFonts w:hint="default"/>
        <w:lang w:val="zh-CN" w:eastAsia="zh-CN" w:bidi="zh-CN"/>
      </w:rPr>
    </w:lvl>
    <w:lvl w:ilvl="3" w:tentative="0">
      <w:start w:val="0"/>
      <w:numFmt w:val="bullet"/>
      <w:lvlText w:val="•"/>
      <w:lvlJc w:val="left"/>
      <w:pPr>
        <w:ind w:left="3583" w:hanging="361"/>
      </w:pPr>
      <w:rPr>
        <w:rFonts w:hint="default"/>
        <w:lang w:val="zh-CN" w:eastAsia="zh-CN" w:bidi="zh-CN"/>
      </w:rPr>
    </w:lvl>
    <w:lvl w:ilvl="4" w:tentative="0">
      <w:start w:val="0"/>
      <w:numFmt w:val="bullet"/>
      <w:lvlText w:val="•"/>
      <w:lvlJc w:val="left"/>
      <w:pPr>
        <w:ind w:left="4458" w:hanging="361"/>
      </w:pPr>
      <w:rPr>
        <w:rFonts w:hint="default"/>
        <w:lang w:val="zh-CN" w:eastAsia="zh-CN" w:bidi="zh-CN"/>
      </w:rPr>
    </w:lvl>
    <w:lvl w:ilvl="5" w:tentative="0">
      <w:start w:val="0"/>
      <w:numFmt w:val="bullet"/>
      <w:lvlText w:val="•"/>
      <w:lvlJc w:val="left"/>
      <w:pPr>
        <w:ind w:left="5333" w:hanging="361"/>
      </w:pPr>
      <w:rPr>
        <w:rFonts w:hint="default"/>
        <w:lang w:val="zh-CN" w:eastAsia="zh-CN" w:bidi="zh-CN"/>
      </w:rPr>
    </w:lvl>
    <w:lvl w:ilvl="6" w:tentative="0">
      <w:start w:val="0"/>
      <w:numFmt w:val="bullet"/>
      <w:lvlText w:val="•"/>
      <w:lvlJc w:val="left"/>
      <w:pPr>
        <w:ind w:left="6207" w:hanging="361"/>
      </w:pPr>
      <w:rPr>
        <w:rFonts w:hint="default"/>
        <w:lang w:val="zh-CN" w:eastAsia="zh-CN" w:bidi="zh-CN"/>
      </w:rPr>
    </w:lvl>
    <w:lvl w:ilvl="7" w:tentative="0">
      <w:start w:val="0"/>
      <w:numFmt w:val="bullet"/>
      <w:lvlText w:val="•"/>
      <w:lvlJc w:val="left"/>
      <w:pPr>
        <w:ind w:left="7082" w:hanging="361"/>
      </w:pPr>
      <w:rPr>
        <w:rFonts w:hint="default"/>
        <w:lang w:val="zh-CN" w:eastAsia="zh-CN" w:bidi="zh-CN"/>
      </w:rPr>
    </w:lvl>
    <w:lvl w:ilvl="8" w:tentative="0">
      <w:start w:val="0"/>
      <w:numFmt w:val="bullet"/>
      <w:lvlText w:val="•"/>
      <w:lvlJc w:val="left"/>
      <w:pPr>
        <w:ind w:left="7957" w:hanging="361"/>
      </w:pPr>
      <w:rPr>
        <w:rFonts w:hint="default"/>
        <w:lang w:val="zh-CN" w:eastAsia="zh-CN" w:bidi="zh-CN"/>
      </w:rPr>
    </w:lvl>
  </w:abstractNum>
  <w:abstractNum w:abstractNumId="3">
    <w:nsid w:val="CF092B84"/>
    <w:multiLevelType w:val="multilevel"/>
    <w:tmpl w:val="CF092B84"/>
    <w:lvl w:ilvl="0" w:tentative="0">
      <w:start w:val="1"/>
      <w:numFmt w:val="decimal"/>
      <w:lvlText w:val="%1."/>
      <w:lvlJc w:val="left"/>
      <w:pPr>
        <w:ind w:left="596" w:hanging="361"/>
        <w:jc w:val="left"/>
      </w:pPr>
      <w:rPr>
        <w:rFonts w:hint="default" w:ascii="Times New Roman" w:hAnsi="Times New Roman" w:eastAsia="Times New Roman" w:cs="Times New Roman"/>
        <w:spacing w:val="-17"/>
        <w:w w:val="100"/>
        <w:sz w:val="22"/>
        <w:szCs w:val="22"/>
        <w:lang w:val="zh-CN" w:eastAsia="zh-CN" w:bidi="zh-CN"/>
      </w:rPr>
    </w:lvl>
    <w:lvl w:ilvl="1" w:tentative="0">
      <w:start w:val="0"/>
      <w:numFmt w:val="bullet"/>
      <w:lvlText w:val="•"/>
      <w:lvlJc w:val="left"/>
      <w:pPr>
        <w:ind w:left="1510" w:hanging="361"/>
      </w:pPr>
      <w:rPr>
        <w:rFonts w:hint="default"/>
        <w:lang w:val="zh-CN" w:eastAsia="zh-CN" w:bidi="zh-CN"/>
      </w:rPr>
    </w:lvl>
    <w:lvl w:ilvl="2" w:tentative="0">
      <w:start w:val="0"/>
      <w:numFmt w:val="bullet"/>
      <w:lvlText w:val="•"/>
      <w:lvlJc w:val="left"/>
      <w:pPr>
        <w:ind w:left="2421" w:hanging="361"/>
      </w:pPr>
      <w:rPr>
        <w:rFonts w:hint="default"/>
        <w:lang w:val="zh-CN" w:eastAsia="zh-CN" w:bidi="zh-CN"/>
      </w:rPr>
    </w:lvl>
    <w:lvl w:ilvl="3" w:tentative="0">
      <w:start w:val="0"/>
      <w:numFmt w:val="bullet"/>
      <w:lvlText w:val="•"/>
      <w:lvlJc w:val="left"/>
      <w:pPr>
        <w:ind w:left="3331" w:hanging="361"/>
      </w:pPr>
      <w:rPr>
        <w:rFonts w:hint="default"/>
        <w:lang w:val="zh-CN" w:eastAsia="zh-CN" w:bidi="zh-CN"/>
      </w:rPr>
    </w:lvl>
    <w:lvl w:ilvl="4" w:tentative="0">
      <w:start w:val="0"/>
      <w:numFmt w:val="bullet"/>
      <w:lvlText w:val="•"/>
      <w:lvlJc w:val="left"/>
      <w:pPr>
        <w:ind w:left="4242" w:hanging="361"/>
      </w:pPr>
      <w:rPr>
        <w:rFonts w:hint="default"/>
        <w:lang w:val="zh-CN" w:eastAsia="zh-CN" w:bidi="zh-CN"/>
      </w:rPr>
    </w:lvl>
    <w:lvl w:ilvl="5" w:tentative="0">
      <w:start w:val="0"/>
      <w:numFmt w:val="bullet"/>
      <w:lvlText w:val="•"/>
      <w:lvlJc w:val="left"/>
      <w:pPr>
        <w:ind w:left="5153" w:hanging="361"/>
      </w:pPr>
      <w:rPr>
        <w:rFonts w:hint="default"/>
        <w:lang w:val="zh-CN" w:eastAsia="zh-CN" w:bidi="zh-CN"/>
      </w:rPr>
    </w:lvl>
    <w:lvl w:ilvl="6" w:tentative="0">
      <w:start w:val="0"/>
      <w:numFmt w:val="bullet"/>
      <w:lvlText w:val="•"/>
      <w:lvlJc w:val="left"/>
      <w:pPr>
        <w:ind w:left="6063" w:hanging="361"/>
      </w:pPr>
      <w:rPr>
        <w:rFonts w:hint="default"/>
        <w:lang w:val="zh-CN" w:eastAsia="zh-CN" w:bidi="zh-CN"/>
      </w:rPr>
    </w:lvl>
    <w:lvl w:ilvl="7" w:tentative="0">
      <w:start w:val="0"/>
      <w:numFmt w:val="bullet"/>
      <w:lvlText w:val="•"/>
      <w:lvlJc w:val="left"/>
      <w:pPr>
        <w:ind w:left="6974" w:hanging="361"/>
      </w:pPr>
      <w:rPr>
        <w:rFonts w:hint="default"/>
        <w:lang w:val="zh-CN" w:eastAsia="zh-CN" w:bidi="zh-CN"/>
      </w:rPr>
    </w:lvl>
    <w:lvl w:ilvl="8" w:tentative="0">
      <w:start w:val="0"/>
      <w:numFmt w:val="bullet"/>
      <w:lvlText w:val="•"/>
      <w:lvlJc w:val="left"/>
      <w:pPr>
        <w:ind w:left="7885" w:hanging="361"/>
      </w:pPr>
      <w:rPr>
        <w:rFonts w:hint="default"/>
        <w:lang w:val="zh-CN" w:eastAsia="zh-CN" w:bidi="zh-CN"/>
      </w:rPr>
    </w:lvl>
  </w:abstractNum>
  <w:abstractNum w:abstractNumId="4">
    <w:nsid w:val="0053208E"/>
    <w:multiLevelType w:val="multilevel"/>
    <w:tmpl w:val="0053208E"/>
    <w:lvl w:ilvl="0" w:tentative="0">
      <w:start w:val="1"/>
      <w:numFmt w:val="decimal"/>
      <w:lvlText w:val="（%1）"/>
      <w:lvlJc w:val="left"/>
      <w:pPr>
        <w:ind w:left="1197" w:hanging="60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2050" w:hanging="601"/>
      </w:pPr>
      <w:rPr>
        <w:rFonts w:hint="default"/>
        <w:lang w:val="zh-CN" w:eastAsia="zh-CN" w:bidi="zh-CN"/>
      </w:rPr>
    </w:lvl>
    <w:lvl w:ilvl="2" w:tentative="0">
      <w:start w:val="0"/>
      <w:numFmt w:val="bullet"/>
      <w:lvlText w:val="•"/>
      <w:lvlJc w:val="left"/>
      <w:pPr>
        <w:ind w:left="2901" w:hanging="601"/>
      </w:pPr>
      <w:rPr>
        <w:rFonts w:hint="default"/>
        <w:lang w:val="zh-CN" w:eastAsia="zh-CN" w:bidi="zh-CN"/>
      </w:rPr>
    </w:lvl>
    <w:lvl w:ilvl="3" w:tentative="0">
      <w:start w:val="0"/>
      <w:numFmt w:val="bullet"/>
      <w:lvlText w:val="•"/>
      <w:lvlJc w:val="left"/>
      <w:pPr>
        <w:ind w:left="3751" w:hanging="601"/>
      </w:pPr>
      <w:rPr>
        <w:rFonts w:hint="default"/>
        <w:lang w:val="zh-CN" w:eastAsia="zh-CN" w:bidi="zh-CN"/>
      </w:rPr>
    </w:lvl>
    <w:lvl w:ilvl="4" w:tentative="0">
      <w:start w:val="0"/>
      <w:numFmt w:val="bullet"/>
      <w:lvlText w:val="•"/>
      <w:lvlJc w:val="left"/>
      <w:pPr>
        <w:ind w:left="4602" w:hanging="601"/>
      </w:pPr>
      <w:rPr>
        <w:rFonts w:hint="default"/>
        <w:lang w:val="zh-CN" w:eastAsia="zh-CN" w:bidi="zh-CN"/>
      </w:rPr>
    </w:lvl>
    <w:lvl w:ilvl="5" w:tentative="0">
      <w:start w:val="0"/>
      <w:numFmt w:val="bullet"/>
      <w:lvlText w:val="•"/>
      <w:lvlJc w:val="left"/>
      <w:pPr>
        <w:ind w:left="5453" w:hanging="601"/>
      </w:pPr>
      <w:rPr>
        <w:rFonts w:hint="default"/>
        <w:lang w:val="zh-CN" w:eastAsia="zh-CN" w:bidi="zh-CN"/>
      </w:rPr>
    </w:lvl>
    <w:lvl w:ilvl="6" w:tentative="0">
      <w:start w:val="0"/>
      <w:numFmt w:val="bullet"/>
      <w:lvlText w:val="•"/>
      <w:lvlJc w:val="left"/>
      <w:pPr>
        <w:ind w:left="6303" w:hanging="601"/>
      </w:pPr>
      <w:rPr>
        <w:rFonts w:hint="default"/>
        <w:lang w:val="zh-CN" w:eastAsia="zh-CN" w:bidi="zh-CN"/>
      </w:rPr>
    </w:lvl>
    <w:lvl w:ilvl="7" w:tentative="0">
      <w:start w:val="0"/>
      <w:numFmt w:val="bullet"/>
      <w:lvlText w:val="•"/>
      <w:lvlJc w:val="left"/>
      <w:pPr>
        <w:ind w:left="7154" w:hanging="601"/>
      </w:pPr>
      <w:rPr>
        <w:rFonts w:hint="default"/>
        <w:lang w:val="zh-CN" w:eastAsia="zh-CN" w:bidi="zh-CN"/>
      </w:rPr>
    </w:lvl>
    <w:lvl w:ilvl="8" w:tentative="0">
      <w:start w:val="0"/>
      <w:numFmt w:val="bullet"/>
      <w:lvlText w:val="•"/>
      <w:lvlJc w:val="left"/>
      <w:pPr>
        <w:ind w:left="8005" w:hanging="601"/>
      </w:pPr>
      <w:rPr>
        <w:rFonts w:hint="default"/>
        <w:lang w:val="zh-CN" w:eastAsia="zh-CN" w:bidi="zh-CN"/>
      </w:rPr>
    </w:lvl>
  </w:abstractNum>
  <w:abstractNum w:abstractNumId="5">
    <w:nsid w:val="0248C179"/>
    <w:multiLevelType w:val="multilevel"/>
    <w:tmpl w:val="0248C179"/>
    <w:lvl w:ilvl="0" w:tentative="0">
      <w:start w:val="1"/>
      <w:numFmt w:val="decimal"/>
      <w:lvlText w:val="（%1）"/>
      <w:lvlJc w:val="left"/>
      <w:pPr>
        <w:ind w:left="1197" w:hanging="60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2050" w:hanging="601"/>
      </w:pPr>
      <w:rPr>
        <w:rFonts w:hint="default"/>
        <w:lang w:val="zh-CN" w:eastAsia="zh-CN" w:bidi="zh-CN"/>
      </w:rPr>
    </w:lvl>
    <w:lvl w:ilvl="2" w:tentative="0">
      <w:start w:val="0"/>
      <w:numFmt w:val="bullet"/>
      <w:lvlText w:val="•"/>
      <w:lvlJc w:val="left"/>
      <w:pPr>
        <w:ind w:left="2901" w:hanging="601"/>
      </w:pPr>
      <w:rPr>
        <w:rFonts w:hint="default"/>
        <w:lang w:val="zh-CN" w:eastAsia="zh-CN" w:bidi="zh-CN"/>
      </w:rPr>
    </w:lvl>
    <w:lvl w:ilvl="3" w:tentative="0">
      <w:start w:val="0"/>
      <w:numFmt w:val="bullet"/>
      <w:lvlText w:val="•"/>
      <w:lvlJc w:val="left"/>
      <w:pPr>
        <w:ind w:left="3751" w:hanging="601"/>
      </w:pPr>
      <w:rPr>
        <w:rFonts w:hint="default"/>
        <w:lang w:val="zh-CN" w:eastAsia="zh-CN" w:bidi="zh-CN"/>
      </w:rPr>
    </w:lvl>
    <w:lvl w:ilvl="4" w:tentative="0">
      <w:start w:val="0"/>
      <w:numFmt w:val="bullet"/>
      <w:lvlText w:val="•"/>
      <w:lvlJc w:val="left"/>
      <w:pPr>
        <w:ind w:left="4602" w:hanging="601"/>
      </w:pPr>
      <w:rPr>
        <w:rFonts w:hint="default"/>
        <w:lang w:val="zh-CN" w:eastAsia="zh-CN" w:bidi="zh-CN"/>
      </w:rPr>
    </w:lvl>
    <w:lvl w:ilvl="5" w:tentative="0">
      <w:start w:val="0"/>
      <w:numFmt w:val="bullet"/>
      <w:lvlText w:val="•"/>
      <w:lvlJc w:val="left"/>
      <w:pPr>
        <w:ind w:left="5453" w:hanging="601"/>
      </w:pPr>
      <w:rPr>
        <w:rFonts w:hint="default"/>
        <w:lang w:val="zh-CN" w:eastAsia="zh-CN" w:bidi="zh-CN"/>
      </w:rPr>
    </w:lvl>
    <w:lvl w:ilvl="6" w:tentative="0">
      <w:start w:val="0"/>
      <w:numFmt w:val="bullet"/>
      <w:lvlText w:val="•"/>
      <w:lvlJc w:val="left"/>
      <w:pPr>
        <w:ind w:left="6303" w:hanging="601"/>
      </w:pPr>
      <w:rPr>
        <w:rFonts w:hint="default"/>
        <w:lang w:val="zh-CN" w:eastAsia="zh-CN" w:bidi="zh-CN"/>
      </w:rPr>
    </w:lvl>
    <w:lvl w:ilvl="7" w:tentative="0">
      <w:start w:val="0"/>
      <w:numFmt w:val="bullet"/>
      <w:lvlText w:val="•"/>
      <w:lvlJc w:val="left"/>
      <w:pPr>
        <w:ind w:left="7154" w:hanging="601"/>
      </w:pPr>
      <w:rPr>
        <w:rFonts w:hint="default"/>
        <w:lang w:val="zh-CN" w:eastAsia="zh-CN" w:bidi="zh-CN"/>
      </w:rPr>
    </w:lvl>
    <w:lvl w:ilvl="8" w:tentative="0">
      <w:start w:val="0"/>
      <w:numFmt w:val="bullet"/>
      <w:lvlText w:val="•"/>
      <w:lvlJc w:val="left"/>
      <w:pPr>
        <w:ind w:left="8005" w:hanging="601"/>
      </w:pPr>
      <w:rPr>
        <w:rFonts w:hint="default"/>
        <w:lang w:val="zh-CN" w:eastAsia="zh-CN" w:bidi="zh-CN"/>
      </w:rPr>
    </w:lvl>
  </w:abstractNum>
  <w:abstractNum w:abstractNumId="6">
    <w:nsid w:val="03D62ECE"/>
    <w:multiLevelType w:val="multilevel"/>
    <w:tmpl w:val="03D62ECE"/>
    <w:lvl w:ilvl="0" w:tentative="0">
      <w:start w:val="1"/>
      <w:numFmt w:val="decimal"/>
      <w:lvlText w:val="（%1）"/>
      <w:lvlJc w:val="left"/>
      <w:pPr>
        <w:ind w:left="1197" w:hanging="60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2050" w:hanging="601"/>
      </w:pPr>
      <w:rPr>
        <w:rFonts w:hint="default"/>
        <w:lang w:val="zh-CN" w:eastAsia="zh-CN" w:bidi="zh-CN"/>
      </w:rPr>
    </w:lvl>
    <w:lvl w:ilvl="2" w:tentative="0">
      <w:start w:val="0"/>
      <w:numFmt w:val="bullet"/>
      <w:lvlText w:val="•"/>
      <w:lvlJc w:val="left"/>
      <w:pPr>
        <w:ind w:left="2901" w:hanging="601"/>
      </w:pPr>
      <w:rPr>
        <w:rFonts w:hint="default"/>
        <w:lang w:val="zh-CN" w:eastAsia="zh-CN" w:bidi="zh-CN"/>
      </w:rPr>
    </w:lvl>
    <w:lvl w:ilvl="3" w:tentative="0">
      <w:start w:val="0"/>
      <w:numFmt w:val="bullet"/>
      <w:lvlText w:val="•"/>
      <w:lvlJc w:val="left"/>
      <w:pPr>
        <w:ind w:left="3751" w:hanging="601"/>
      </w:pPr>
      <w:rPr>
        <w:rFonts w:hint="default"/>
        <w:lang w:val="zh-CN" w:eastAsia="zh-CN" w:bidi="zh-CN"/>
      </w:rPr>
    </w:lvl>
    <w:lvl w:ilvl="4" w:tentative="0">
      <w:start w:val="0"/>
      <w:numFmt w:val="bullet"/>
      <w:lvlText w:val="•"/>
      <w:lvlJc w:val="left"/>
      <w:pPr>
        <w:ind w:left="4602" w:hanging="601"/>
      </w:pPr>
      <w:rPr>
        <w:rFonts w:hint="default"/>
        <w:lang w:val="zh-CN" w:eastAsia="zh-CN" w:bidi="zh-CN"/>
      </w:rPr>
    </w:lvl>
    <w:lvl w:ilvl="5" w:tentative="0">
      <w:start w:val="0"/>
      <w:numFmt w:val="bullet"/>
      <w:lvlText w:val="•"/>
      <w:lvlJc w:val="left"/>
      <w:pPr>
        <w:ind w:left="5453" w:hanging="601"/>
      </w:pPr>
      <w:rPr>
        <w:rFonts w:hint="default"/>
        <w:lang w:val="zh-CN" w:eastAsia="zh-CN" w:bidi="zh-CN"/>
      </w:rPr>
    </w:lvl>
    <w:lvl w:ilvl="6" w:tentative="0">
      <w:start w:val="0"/>
      <w:numFmt w:val="bullet"/>
      <w:lvlText w:val="•"/>
      <w:lvlJc w:val="left"/>
      <w:pPr>
        <w:ind w:left="6303" w:hanging="601"/>
      </w:pPr>
      <w:rPr>
        <w:rFonts w:hint="default"/>
        <w:lang w:val="zh-CN" w:eastAsia="zh-CN" w:bidi="zh-CN"/>
      </w:rPr>
    </w:lvl>
    <w:lvl w:ilvl="7" w:tentative="0">
      <w:start w:val="0"/>
      <w:numFmt w:val="bullet"/>
      <w:lvlText w:val="•"/>
      <w:lvlJc w:val="left"/>
      <w:pPr>
        <w:ind w:left="7154" w:hanging="601"/>
      </w:pPr>
      <w:rPr>
        <w:rFonts w:hint="default"/>
        <w:lang w:val="zh-CN" w:eastAsia="zh-CN" w:bidi="zh-CN"/>
      </w:rPr>
    </w:lvl>
    <w:lvl w:ilvl="8" w:tentative="0">
      <w:start w:val="0"/>
      <w:numFmt w:val="bullet"/>
      <w:lvlText w:val="•"/>
      <w:lvlJc w:val="left"/>
      <w:pPr>
        <w:ind w:left="8005" w:hanging="601"/>
      </w:pPr>
      <w:rPr>
        <w:rFonts w:hint="default"/>
        <w:lang w:val="zh-CN" w:eastAsia="zh-CN" w:bidi="zh-CN"/>
      </w:rPr>
    </w:lvl>
  </w:abstractNum>
  <w:abstractNum w:abstractNumId="7">
    <w:nsid w:val="25B654F3"/>
    <w:multiLevelType w:val="multilevel"/>
    <w:tmpl w:val="25B654F3"/>
    <w:lvl w:ilvl="0" w:tentative="0">
      <w:start w:val="1"/>
      <w:numFmt w:val="decimal"/>
      <w:lvlText w:val="（%1）"/>
      <w:lvlJc w:val="left"/>
      <w:pPr>
        <w:ind w:left="1197" w:hanging="60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2050" w:hanging="601"/>
      </w:pPr>
      <w:rPr>
        <w:rFonts w:hint="default"/>
        <w:lang w:val="zh-CN" w:eastAsia="zh-CN" w:bidi="zh-CN"/>
      </w:rPr>
    </w:lvl>
    <w:lvl w:ilvl="2" w:tentative="0">
      <w:start w:val="0"/>
      <w:numFmt w:val="bullet"/>
      <w:lvlText w:val="•"/>
      <w:lvlJc w:val="left"/>
      <w:pPr>
        <w:ind w:left="2901" w:hanging="601"/>
      </w:pPr>
      <w:rPr>
        <w:rFonts w:hint="default"/>
        <w:lang w:val="zh-CN" w:eastAsia="zh-CN" w:bidi="zh-CN"/>
      </w:rPr>
    </w:lvl>
    <w:lvl w:ilvl="3" w:tentative="0">
      <w:start w:val="0"/>
      <w:numFmt w:val="bullet"/>
      <w:lvlText w:val="•"/>
      <w:lvlJc w:val="left"/>
      <w:pPr>
        <w:ind w:left="3751" w:hanging="601"/>
      </w:pPr>
      <w:rPr>
        <w:rFonts w:hint="default"/>
        <w:lang w:val="zh-CN" w:eastAsia="zh-CN" w:bidi="zh-CN"/>
      </w:rPr>
    </w:lvl>
    <w:lvl w:ilvl="4" w:tentative="0">
      <w:start w:val="0"/>
      <w:numFmt w:val="bullet"/>
      <w:lvlText w:val="•"/>
      <w:lvlJc w:val="left"/>
      <w:pPr>
        <w:ind w:left="4602" w:hanging="601"/>
      </w:pPr>
      <w:rPr>
        <w:rFonts w:hint="default"/>
        <w:lang w:val="zh-CN" w:eastAsia="zh-CN" w:bidi="zh-CN"/>
      </w:rPr>
    </w:lvl>
    <w:lvl w:ilvl="5" w:tentative="0">
      <w:start w:val="0"/>
      <w:numFmt w:val="bullet"/>
      <w:lvlText w:val="•"/>
      <w:lvlJc w:val="left"/>
      <w:pPr>
        <w:ind w:left="5453" w:hanging="601"/>
      </w:pPr>
      <w:rPr>
        <w:rFonts w:hint="default"/>
        <w:lang w:val="zh-CN" w:eastAsia="zh-CN" w:bidi="zh-CN"/>
      </w:rPr>
    </w:lvl>
    <w:lvl w:ilvl="6" w:tentative="0">
      <w:start w:val="0"/>
      <w:numFmt w:val="bullet"/>
      <w:lvlText w:val="•"/>
      <w:lvlJc w:val="left"/>
      <w:pPr>
        <w:ind w:left="6303" w:hanging="601"/>
      </w:pPr>
      <w:rPr>
        <w:rFonts w:hint="default"/>
        <w:lang w:val="zh-CN" w:eastAsia="zh-CN" w:bidi="zh-CN"/>
      </w:rPr>
    </w:lvl>
    <w:lvl w:ilvl="7" w:tentative="0">
      <w:start w:val="0"/>
      <w:numFmt w:val="bullet"/>
      <w:lvlText w:val="•"/>
      <w:lvlJc w:val="left"/>
      <w:pPr>
        <w:ind w:left="7154" w:hanging="601"/>
      </w:pPr>
      <w:rPr>
        <w:rFonts w:hint="default"/>
        <w:lang w:val="zh-CN" w:eastAsia="zh-CN" w:bidi="zh-CN"/>
      </w:rPr>
    </w:lvl>
    <w:lvl w:ilvl="8" w:tentative="0">
      <w:start w:val="0"/>
      <w:numFmt w:val="bullet"/>
      <w:lvlText w:val="•"/>
      <w:lvlJc w:val="left"/>
      <w:pPr>
        <w:ind w:left="8005" w:hanging="601"/>
      </w:pPr>
      <w:rPr>
        <w:rFonts w:hint="default"/>
        <w:lang w:val="zh-CN" w:eastAsia="zh-CN" w:bidi="zh-CN"/>
      </w:rPr>
    </w:lvl>
  </w:abstractNum>
  <w:abstractNum w:abstractNumId="8">
    <w:nsid w:val="2A8F537B"/>
    <w:multiLevelType w:val="multilevel"/>
    <w:tmpl w:val="2A8F537B"/>
    <w:lvl w:ilvl="0" w:tentative="0">
      <w:start w:val="1"/>
      <w:numFmt w:val="decimal"/>
      <w:lvlText w:val="%1."/>
      <w:lvlJc w:val="left"/>
      <w:pPr>
        <w:ind w:left="957" w:hanging="361"/>
        <w:jc w:val="right"/>
      </w:pPr>
      <w:rPr>
        <w:rFonts w:hint="default" w:ascii="Times New Roman" w:hAnsi="Times New Roman" w:eastAsia="Times New Roman" w:cs="Times New Roman"/>
        <w:w w:val="100"/>
        <w:sz w:val="22"/>
        <w:szCs w:val="22"/>
        <w:lang w:val="zh-CN" w:eastAsia="zh-CN" w:bidi="zh-CN"/>
      </w:rPr>
    </w:lvl>
    <w:lvl w:ilvl="1" w:tentative="0">
      <w:start w:val="1"/>
      <w:numFmt w:val="decimal"/>
      <w:lvlText w:val="%2."/>
      <w:lvlJc w:val="left"/>
      <w:pPr>
        <w:ind w:left="957" w:hanging="361"/>
        <w:jc w:val="left"/>
      </w:pPr>
      <w:rPr>
        <w:rFonts w:hint="default" w:ascii="Times New Roman" w:hAnsi="Times New Roman" w:eastAsia="Times New Roman" w:cs="Times New Roman"/>
        <w:w w:val="100"/>
        <w:sz w:val="22"/>
        <w:szCs w:val="22"/>
        <w:lang w:val="zh-CN" w:eastAsia="zh-CN" w:bidi="zh-CN"/>
      </w:rPr>
    </w:lvl>
    <w:lvl w:ilvl="2" w:tentative="0">
      <w:start w:val="0"/>
      <w:numFmt w:val="bullet"/>
      <w:lvlText w:val="•"/>
      <w:lvlJc w:val="left"/>
      <w:pPr>
        <w:ind w:left="2709" w:hanging="361"/>
      </w:pPr>
      <w:rPr>
        <w:rFonts w:hint="default"/>
        <w:lang w:val="zh-CN" w:eastAsia="zh-CN" w:bidi="zh-CN"/>
      </w:rPr>
    </w:lvl>
    <w:lvl w:ilvl="3" w:tentative="0">
      <w:start w:val="0"/>
      <w:numFmt w:val="bullet"/>
      <w:lvlText w:val="•"/>
      <w:lvlJc w:val="left"/>
      <w:pPr>
        <w:ind w:left="3583" w:hanging="361"/>
      </w:pPr>
      <w:rPr>
        <w:rFonts w:hint="default"/>
        <w:lang w:val="zh-CN" w:eastAsia="zh-CN" w:bidi="zh-CN"/>
      </w:rPr>
    </w:lvl>
    <w:lvl w:ilvl="4" w:tentative="0">
      <w:start w:val="0"/>
      <w:numFmt w:val="bullet"/>
      <w:lvlText w:val="•"/>
      <w:lvlJc w:val="left"/>
      <w:pPr>
        <w:ind w:left="4458" w:hanging="361"/>
      </w:pPr>
      <w:rPr>
        <w:rFonts w:hint="default"/>
        <w:lang w:val="zh-CN" w:eastAsia="zh-CN" w:bidi="zh-CN"/>
      </w:rPr>
    </w:lvl>
    <w:lvl w:ilvl="5" w:tentative="0">
      <w:start w:val="0"/>
      <w:numFmt w:val="bullet"/>
      <w:lvlText w:val="•"/>
      <w:lvlJc w:val="left"/>
      <w:pPr>
        <w:ind w:left="5333" w:hanging="361"/>
      </w:pPr>
      <w:rPr>
        <w:rFonts w:hint="default"/>
        <w:lang w:val="zh-CN" w:eastAsia="zh-CN" w:bidi="zh-CN"/>
      </w:rPr>
    </w:lvl>
    <w:lvl w:ilvl="6" w:tentative="0">
      <w:start w:val="0"/>
      <w:numFmt w:val="bullet"/>
      <w:lvlText w:val="•"/>
      <w:lvlJc w:val="left"/>
      <w:pPr>
        <w:ind w:left="6207" w:hanging="361"/>
      </w:pPr>
      <w:rPr>
        <w:rFonts w:hint="default"/>
        <w:lang w:val="zh-CN" w:eastAsia="zh-CN" w:bidi="zh-CN"/>
      </w:rPr>
    </w:lvl>
    <w:lvl w:ilvl="7" w:tentative="0">
      <w:start w:val="0"/>
      <w:numFmt w:val="bullet"/>
      <w:lvlText w:val="•"/>
      <w:lvlJc w:val="left"/>
      <w:pPr>
        <w:ind w:left="7082" w:hanging="361"/>
      </w:pPr>
      <w:rPr>
        <w:rFonts w:hint="default"/>
        <w:lang w:val="zh-CN" w:eastAsia="zh-CN" w:bidi="zh-CN"/>
      </w:rPr>
    </w:lvl>
    <w:lvl w:ilvl="8" w:tentative="0">
      <w:start w:val="0"/>
      <w:numFmt w:val="bullet"/>
      <w:lvlText w:val="•"/>
      <w:lvlJc w:val="left"/>
      <w:pPr>
        <w:ind w:left="7957" w:hanging="361"/>
      </w:pPr>
      <w:rPr>
        <w:rFonts w:hint="default"/>
        <w:lang w:val="zh-CN" w:eastAsia="zh-CN" w:bidi="zh-CN"/>
      </w:rPr>
    </w:lvl>
  </w:abstractNum>
  <w:abstractNum w:abstractNumId="9">
    <w:nsid w:val="59ADCABA"/>
    <w:multiLevelType w:val="multilevel"/>
    <w:tmpl w:val="59ADCABA"/>
    <w:lvl w:ilvl="0" w:tentative="0">
      <w:start w:val="1"/>
      <w:numFmt w:val="decimal"/>
      <w:lvlText w:val="%1."/>
      <w:lvlJc w:val="left"/>
      <w:pPr>
        <w:ind w:left="596" w:hanging="361"/>
        <w:jc w:val="left"/>
      </w:pPr>
      <w:rPr>
        <w:rFonts w:hint="default" w:ascii="Times New Roman" w:hAnsi="Times New Roman" w:eastAsia="Times New Roman" w:cs="Times New Roman"/>
        <w:spacing w:val="-9"/>
        <w:w w:val="100"/>
        <w:sz w:val="22"/>
        <w:szCs w:val="22"/>
        <w:lang w:val="zh-CN" w:eastAsia="zh-CN" w:bidi="zh-CN"/>
      </w:rPr>
    </w:lvl>
    <w:lvl w:ilvl="1" w:tentative="0">
      <w:start w:val="0"/>
      <w:numFmt w:val="bullet"/>
      <w:lvlText w:val="•"/>
      <w:lvlJc w:val="left"/>
      <w:pPr>
        <w:ind w:left="1510" w:hanging="361"/>
      </w:pPr>
      <w:rPr>
        <w:rFonts w:hint="default"/>
        <w:lang w:val="zh-CN" w:eastAsia="zh-CN" w:bidi="zh-CN"/>
      </w:rPr>
    </w:lvl>
    <w:lvl w:ilvl="2" w:tentative="0">
      <w:start w:val="0"/>
      <w:numFmt w:val="bullet"/>
      <w:lvlText w:val="•"/>
      <w:lvlJc w:val="left"/>
      <w:pPr>
        <w:ind w:left="2421" w:hanging="361"/>
      </w:pPr>
      <w:rPr>
        <w:rFonts w:hint="default"/>
        <w:lang w:val="zh-CN" w:eastAsia="zh-CN" w:bidi="zh-CN"/>
      </w:rPr>
    </w:lvl>
    <w:lvl w:ilvl="3" w:tentative="0">
      <w:start w:val="0"/>
      <w:numFmt w:val="bullet"/>
      <w:lvlText w:val="•"/>
      <w:lvlJc w:val="left"/>
      <w:pPr>
        <w:ind w:left="3331" w:hanging="361"/>
      </w:pPr>
      <w:rPr>
        <w:rFonts w:hint="default"/>
        <w:lang w:val="zh-CN" w:eastAsia="zh-CN" w:bidi="zh-CN"/>
      </w:rPr>
    </w:lvl>
    <w:lvl w:ilvl="4" w:tentative="0">
      <w:start w:val="0"/>
      <w:numFmt w:val="bullet"/>
      <w:lvlText w:val="•"/>
      <w:lvlJc w:val="left"/>
      <w:pPr>
        <w:ind w:left="4242" w:hanging="361"/>
      </w:pPr>
      <w:rPr>
        <w:rFonts w:hint="default"/>
        <w:lang w:val="zh-CN" w:eastAsia="zh-CN" w:bidi="zh-CN"/>
      </w:rPr>
    </w:lvl>
    <w:lvl w:ilvl="5" w:tentative="0">
      <w:start w:val="0"/>
      <w:numFmt w:val="bullet"/>
      <w:lvlText w:val="•"/>
      <w:lvlJc w:val="left"/>
      <w:pPr>
        <w:ind w:left="5153" w:hanging="361"/>
      </w:pPr>
      <w:rPr>
        <w:rFonts w:hint="default"/>
        <w:lang w:val="zh-CN" w:eastAsia="zh-CN" w:bidi="zh-CN"/>
      </w:rPr>
    </w:lvl>
    <w:lvl w:ilvl="6" w:tentative="0">
      <w:start w:val="0"/>
      <w:numFmt w:val="bullet"/>
      <w:lvlText w:val="•"/>
      <w:lvlJc w:val="left"/>
      <w:pPr>
        <w:ind w:left="6063" w:hanging="361"/>
      </w:pPr>
      <w:rPr>
        <w:rFonts w:hint="default"/>
        <w:lang w:val="zh-CN" w:eastAsia="zh-CN" w:bidi="zh-CN"/>
      </w:rPr>
    </w:lvl>
    <w:lvl w:ilvl="7" w:tentative="0">
      <w:start w:val="0"/>
      <w:numFmt w:val="bullet"/>
      <w:lvlText w:val="•"/>
      <w:lvlJc w:val="left"/>
      <w:pPr>
        <w:ind w:left="6974" w:hanging="361"/>
      </w:pPr>
      <w:rPr>
        <w:rFonts w:hint="default"/>
        <w:lang w:val="zh-CN" w:eastAsia="zh-CN" w:bidi="zh-CN"/>
      </w:rPr>
    </w:lvl>
    <w:lvl w:ilvl="8" w:tentative="0">
      <w:start w:val="0"/>
      <w:numFmt w:val="bullet"/>
      <w:lvlText w:val="•"/>
      <w:lvlJc w:val="left"/>
      <w:pPr>
        <w:ind w:left="7885" w:hanging="361"/>
      </w:pPr>
      <w:rPr>
        <w:rFonts w:hint="default"/>
        <w:lang w:val="zh-CN" w:eastAsia="zh-CN" w:bidi="zh-CN"/>
      </w:rPr>
    </w:lvl>
  </w:abstractNum>
  <w:abstractNum w:abstractNumId="10">
    <w:nsid w:val="72183CF9"/>
    <w:multiLevelType w:val="multilevel"/>
    <w:tmpl w:val="72183CF9"/>
    <w:lvl w:ilvl="0" w:tentative="0">
      <w:start w:val="1"/>
      <w:numFmt w:val="decimal"/>
      <w:lvlText w:val="（%1）"/>
      <w:lvlJc w:val="left"/>
      <w:pPr>
        <w:ind w:left="1197" w:hanging="601"/>
        <w:jc w:val="left"/>
      </w:pPr>
      <w:rPr>
        <w:rFonts w:hint="default" w:ascii="宋体" w:hAnsi="宋体" w:eastAsia="宋体" w:cs="宋体"/>
        <w:w w:val="100"/>
        <w:sz w:val="22"/>
        <w:szCs w:val="22"/>
        <w:lang w:val="zh-CN" w:eastAsia="zh-CN" w:bidi="zh-CN"/>
      </w:rPr>
    </w:lvl>
    <w:lvl w:ilvl="1" w:tentative="0">
      <w:start w:val="0"/>
      <w:numFmt w:val="bullet"/>
      <w:lvlText w:val="•"/>
      <w:lvlJc w:val="left"/>
      <w:pPr>
        <w:ind w:left="2050" w:hanging="601"/>
      </w:pPr>
      <w:rPr>
        <w:rFonts w:hint="default"/>
        <w:lang w:val="zh-CN" w:eastAsia="zh-CN" w:bidi="zh-CN"/>
      </w:rPr>
    </w:lvl>
    <w:lvl w:ilvl="2" w:tentative="0">
      <w:start w:val="0"/>
      <w:numFmt w:val="bullet"/>
      <w:lvlText w:val="•"/>
      <w:lvlJc w:val="left"/>
      <w:pPr>
        <w:ind w:left="2901" w:hanging="601"/>
      </w:pPr>
      <w:rPr>
        <w:rFonts w:hint="default"/>
        <w:lang w:val="zh-CN" w:eastAsia="zh-CN" w:bidi="zh-CN"/>
      </w:rPr>
    </w:lvl>
    <w:lvl w:ilvl="3" w:tentative="0">
      <w:start w:val="0"/>
      <w:numFmt w:val="bullet"/>
      <w:lvlText w:val="•"/>
      <w:lvlJc w:val="left"/>
      <w:pPr>
        <w:ind w:left="3751" w:hanging="601"/>
      </w:pPr>
      <w:rPr>
        <w:rFonts w:hint="default"/>
        <w:lang w:val="zh-CN" w:eastAsia="zh-CN" w:bidi="zh-CN"/>
      </w:rPr>
    </w:lvl>
    <w:lvl w:ilvl="4" w:tentative="0">
      <w:start w:val="0"/>
      <w:numFmt w:val="bullet"/>
      <w:lvlText w:val="•"/>
      <w:lvlJc w:val="left"/>
      <w:pPr>
        <w:ind w:left="4602" w:hanging="601"/>
      </w:pPr>
      <w:rPr>
        <w:rFonts w:hint="default"/>
        <w:lang w:val="zh-CN" w:eastAsia="zh-CN" w:bidi="zh-CN"/>
      </w:rPr>
    </w:lvl>
    <w:lvl w:ilvl="5" w:tentative="0">
      <w:start w:val="0"/>
      <w:numFmt w:val="bullet"/>
      <w:lvlText w:val="•"/>
      <w:lvlJc w:val="left"/>
      <w:pPr>
        <w:ind w:left="5453" w:hanging="601"/>
      </w:pPr>
      <w:rPr>
        <w:rFonts w:hint="default"/>
        <w:lang w:val="zh-CN" w:eastAsia="zh-CN" w:bidi="zh-CN"/>
      </w:rPr>
    </w:lvl>
    <w:lvl w:ilvl="6" w:tentative="0">
      <w:start w:val="0"/>
      <w:numFmt w:val="bullet"/>
      <w:lvlText w:val="•"/>
      <w:lvlJc w:val="left"/>
      <w:pPr>
        <w:ind w:left="6303" w:hanging="601"/>
      </w:pPr>
      <w:rPr>
        <w:rFonts w:hint="default"/>
        <w:lang w:val="zh-CN" w:eastAsia="zh-CN" w:bidi="zh-CN"/>
      </w:rPr>
    </w:lvl>
    <w:lvl w:ilvl="7" w:tentative="0">
      <w:start w:val="0"/>
      <w:numFmt w:val="bullet"/>
      <w:lvlText w:val="•"/>
      <w:lvlJc w:val="left"/>
      <w:pPr>
        <w:ind w:left="7154" w:hanging="601"/>
      </w:pPr>
      <w:rPr>
        <w:rFonts w:hint="default"/>
        <w:lang w:val="zh-CN" w:eastAsia="zh-CN" w:bidi="zh-CN"/>
      </w:rPr>
    </w:lvl>
    <w:lvl w:ilvl="8" w:tentative="0">
      <w:start w:val="0"/>
      <w:numFmt w:val="bullet"/>
      <w:lvlText w:val="•"/>
      <w:lvlJc w:val="left"/>
      <w:pPr>
        <w:ind w:left="8005" w:hanging="601"/>
      </w:pPr>
      <w:rPr>
        <w:rFonts w:hint="default"/>
        <w:lang w:val="zh-CN" w:eastAsia="zh-CN" w:bidi="zh-CN"/>
      </w:rPr>
    </w:lvl>
  </w:abstractNum>
  <w:num w:numId="1">
    <w:abstractNumId w:val="4"/>
  </w:num>
  <w:num w:numId="2">
    <w:abstractNumId w:val="3"/>
  </w:num>
  <w:num w:numId="3">
    <w:abstractNumId w:val="9"/>
  </w:num>
  <w:num w:numId="4">
    <w:abstractNumId w:val="2"/>
  </w:num>
  <w:num w:numId="5">
    <w:abstractNumId w:val="1"/>
  </w:num>
  <w:num w:numId="6">
    <w:abstractNumId w:val="6"/>
  </w:num>
  <w:num w:numId="7">
    <w:abstractNumId w:val="7"/>
  </w:num>
  <w:num w:numId="8">
    <w:abstractNumId w:val="10"/>
  </w:num>
  <w:num w:numId="9">
    <w:abstractNumId w:val="5"/>
  </w:num>
  <w:num w:numId="10">
    <w:abstractNumId w:val="0"/>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ocumentProtection w:enforcement="0"/>
  <w:defaultTabStop w:val="720"/>
  <w:evenAndOddHeaders w:val="1"/>
  <w:drawingGridHorizontalSpacing w:val="110"/>
  <w:displayHorizontalDrawingGridEvery w:val="2"/>
  <w:characterSpacingControl w:val="doNotCompress"/>
  <w:hdrShapeDefaults>
    <o:shapelayout v:ext="edit">
      <o:idmap v:ext="edit" data="2"/>
    </o:shapelayout>
  </w:hdrShapeDefaults>
  <w:footnotePr>
    <w:footnote w:id="0"/>
    <w:footnote w:id="1"/>
  </w:footnotePr>
  <w:endnotePr>
    <w:endnote w:id="0"/>
    <w:endnote w:id="1"/>
  </w:endnotePr>
  <w:compat>
    <w:ulTrailSpace/>
    <w:shapeLayoutLikeWW8/>
    <w:useFELayout/>
    <w:compatSetting w:name="compatibilityMode" w:uri="http://schemas.microsoft.com/office/word" w:val="12"/>
  </w:compat>
  <w:rsids>
    <w:rsidRoot w:val="00000000"/>
    <w:rsid w:val="318D2822"/>
    <w:rsid w:val="45DC558F"/>
    <w:rsid w:val="576E69E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ind w:left="115"/>
      <w:outlineLvl w:val="1"/>
    </w:pPr>
    <w:rPr>
      <w:rFonts w:ascii="Arial Unicode MS" w:hAnsi="Arial Unicode MS" w:eastAsia="Arial Unicode MS" w:cs="Arial Unicode MS"/>
      <w:sz w:val="32"/>
      <w:szCs w:val="32"/>
      <w:lang w:val="zh-CN" w:eastAsia="zh-CN" w:bidi="zh-CN"/>
    </w:rPr>
  </w:style>
  <w:style w:type="paragraph" w:styleId="3">
    <w:name w:val="heading 2"/>
    <w:basedOn w:val="1"/>
    <w:next w:val="1"/>
    <w:qFormat/>
    <w:uiPriority w:val="1"/>
    <w:pPr>
      <w:ind w:left="598"/>
      <w:outlineLvl w:val="2"/>
    </w:pPr>
    <w:rPr>
      <w:rFonts w:ascii="宋体" w:hAnsi="宋体" w:eastAsia="宋体" w:cs="宋体"/>
      <w:b/>
      <w:bCs/>
      <w:sz w:val="24"/>
      <w:szCs w:val="24"/>
      <w:lang w:val="zh-CN" w:eastAsia="zh-CN" w:bidi="zh-CN"/>
    </w:rPr>
  </w:style>
  <w:style w:type="character" w:default="1" w:styleId="6">
    <w:name w:val="Default Paragraph Font"/>
    <w:semiHidden/>
    <w:unhideWhenUsed/>
    <w:uiPriority w:val="1"/>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qFormat/>
    <w:uiPriority w:val="1"/>
    <w:pPr>
      <w:ind w:left="595"/>
    </w:pPr>
    <w:rPr>
      <w:rFonts w:ascii="宋体" w:hAnsi="宋体" w:eastAsia="宋体" w:cs="宋体"/>
      <w:sz w:val="24"/>
      <w:szCs w:val="24"/>
      <w:lang w:val="zh-CN" w:eastAsia="zh-CN" w:bidi="zh-CN"/>
    </w:rPr>
  </w:style>
  <w:style w:type="table" w:customStyle="1" w:styleId="7">
    <w:name w:val="Table Normal"/>
    <w:semiHidden/>
    <w:unhideWhenUsed/>
    <w:qFormat/>
    <w:uiPriority w:val="2"/>
    <w:tblPr>
      <w:tblCellMar>
        <w:top w:w="0" w:type="dxa"/>
        <w:left w:w="0" w:type="dxa"/>
        <w:bottom w:w="0" w:type="dxa"/>
        <w:right w:w="0" w:type="dxa"/>
      </w:tblCellMar>
    </w:tblPr>
  </w:style>
  <w:style w:type="paragraph" w:styleId="8">
    <w:name w:val="List Paragraph"/>
    <w:basedOn w:val="1"/>
    <w:qFormat/>
    <w:uiPriority w:val="1"/>
    <w:pPr>
      <w:spacing w:before="165"/>
      <w:ind w:left="957" w:hanging="362"/>
    </w:pPr>
    <w:rPr>
      <w:rFonts w:ascii="宋体" w:hAnsi="宋体" w:eastAsia="宋体" w:cs="宋体"/>
      <w:lang w:val="zh-CN" w:eastAsia="zh-CN" w:bidi="zh-CN"/>
    </w:rPr>
  </w:style>
  <w:style w:type="paragraph" w:customStyle="1" w:styleId="9">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theme" Target="theme/theme1.xml"/><Relationship Id="rId16" Type="http://schemas.openxmlformats.org/officeDocument/2006/relationships/footer" Target="footer10.xml"/><Relationship Id="rId15" Type="http://schemas.openxmlformats.org/officeDocument/2006/relationships/footer" Target="footer9.xml"/><Relationship Id="rId14" Type="http://schemas.openxmlformats.org/officeDocument/2006/relationships/footer" Target="footer8.xml"/><Relationship Id="rId13" Type="http://schemas.openxmlformats.org/officeDocument/2006/relationships/footer" Target="footer7.xml"/><Relationship Id="rId12" Type="http://schemas.openxmlformats.org/officeDocument/2006/relationships/footer" Target="footer6.xml"/><Relationship Id="rId11" Type="http://schemas.openxmlformats.org/officeDocument/2006/relationships/footer" Target="foot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55"/>
    <customShpInfo spid="_x0000_s2060"/>
    <customShpInfo spid="_x0000_s205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ScaleCrop>false</ScaleCrop>
  <LinksUpToDate>false</LinksUpToDate>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2021-03-16T11:53:00Z</dcterms:created>
  <dc:creator>微软用户</dc:creator>
  <cp:lastModifiedBy>huhy</cp:lastModifiedBy>
  <dcterms:modified xsi:type="dcterms:W3CDTF">2021-07-01T03:35:41Z</dcterms:modified>
  <dc:title>××××（××××&lt;专业代码&gt;）专业人才培养方案</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2019-09-03T00:00:00Z</vt:filetime>
  </property>
  <property fmtid="{D5CDD505-2E9C-101B-9397-08002B2CF9AE}" pid="3" name="Creator">
    <vt:lpwstr>Microsoft® Word 2016</vt:lpwstr>
  </property>
  <property fmtid="{D5CDD505-2E9C-101B-9397-08002B2CF9AE}" pid="4" name="LastSaved">
    <vt:filetime>2021-03-16T00:00:00Z</vt:filetime>
  </property>
  <property fmtid="{D5CDD505-2E9C-101B-9397-08002B2CF9AE}" pid="5" name="KSOProductBuildVer">
    <vt:lpwstr>2052-11.1.0.10578</vt:lpwstr>
  </property>
  <property fmtid="{D5CDD505-2E9C-101B-9397-08002B2CF9AE}" pid="6" name="ICV">
    <vt:lpwstr>873F060A776645A1A75D9DD06B0DD163</vt:lpwstr>
  </property>
</Properties>
</file>